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472" w:rsidRDefault="00E30472">
      <w:pPr>
        <w:framePr w:h="955" w:hSpace="1517" w:wrap="notBeside" w:vAnchor="text" w:hAnchor="text" w:x="1518" w:y="1"/>
        <w:jc w:val="center"/>
        <w:rPr>
          <w:color w:val="auto"/>
          <w:sz w:val="2"/>
          <w:szCs w:val="2"/>
        </w:rPr>
      </w:pPr>
      <w:bookmarkStart w:id="0" w:name="_GoBack"/>
      <w:bookmarkEnd w:id="0"/>
    </w:p>
    <w:tbl>
      <w:tblPr>
        <w:tblpPr w:leftFromText="180" w:rightFromText="180" w:vertAnchor="page" w:horzAnchor="margin" w:tblpXSpec="center" w:tblpY="1261"/>
        <w:tblW w:w="10173" w:type="dxa"/>
        <w:tblLayout w:type="fixed"/>
        <w:tblLook w:val="01E0" w:firstRow="1" w:lastRow="1" w:firstColumn="1" w:lastColumn="1" w:noHBand="0" w:noVBand="0"/>
      </w:tblPr>
      <w:tblGrid>
        <w:gridCol w:w="6181"/>
        <w:gridCol w:w="3992"/>
      </w:tblGrid>
      <w:tr w:rsidR="006C09BC" w:rsidRPr="00B70AA8" w:rsidTr="00802AD8">
        <w:trPr>
          <w:trHeight w:hRule="exact" w:val="1983"/>
        </w:trPr>
        <w:tc>
          <w:tcPr>
            <w:tcW w:w="10173" w:type="dxa"/>
            <w:gridSpan w:val="2"/>
          </w:tcPr>
          <w:p w:rsidR="006C09BC" w:rsidRPr="006C09BC" w:rsidRDefault="006C09BC" w:rsidP="006C09BC">
            <w:pPr>
              <w:tabs>
                <w:tab w:val="left" w:pos="6159"/>
              </w:tabs>
              <w:suppressAutoHyphens/>
              <w:rPr>
                <w:rFonts w:ascii="Times New Roman" w:hAnsi="Times New Roman" w:cs="Times New Roman"/>
                <w:b/>
                <w:kern w:val="1"/>
              </w:rPr>
            </w:pPr>
          </w:p>
          <w:p w:rsidR="006C09BC" w:rsidRPr="006C09BC" w:rsidRDefault="006C09BC" w:rsidP="006C09BC">
            <w:pPr>
              <w:rPr>
                <w:rFonts w:ascii="Times New Roman" w:hAnsi="Times New Roman" w:cs="Times New Roman"/>
                <w:color w:val="auto"/>
                <w:sz w:val="2"/>
                <w:szCs w:val="2"/>
              </w:rPr>
            </w:pPr>
            <w:r w:rsidRPr="006C09BC">
              <w:rPr>
                <w:rFonts w:ascii="Times New Roman" w:hAnsi="Times New Roman" w:cs="Times New Roman"/>
              </w:rPr>
              <w:tab/>
            </w:r>
          </w:p>
          <w:p w:rsidR="006C09BC" w:rsidRPr="006C09BC" w:rsidRDefault="006C09BC" w:rsidP="006C09BC">
            <w:pPr>
              <w:pStyle w:val="ConsPlusTitle"/>
              <w:widowControl/>
              <w:jc w:val="both"/>
            </w:pPr>
            <w:r w:rsidRPr="006C09BC">
              <w:t xml:space="preserve">                                             Р О С С И Й С К А Я   Ф Е Д Е Р А Ц И Я </w:t>
            </w:r>
          </w:p>
          <w:p w:rsidR="006C09BC" w:rsidRPr="006C09BC" w:rsidRDefault="006C09BC" w:rsidP="006C09BC">
            <w:pPr>
              <w:pStyle w:val="ConsPlusTitle"/>
              <w:widowControl/>
              <w:jc w:val="center"/>
            </w:pPr>
            <w:r w:rsidRPr="006C09BC">
              <w:t xml:space="preserve">      КАЛУЖСКАЯ ОБЛАСТЬ ДЗЕРЖИНСКИЙ РАЙОН</w:t>
            </w:r>
          </w:p>
          <w:p w:rsidR="006C09BC" w:rsidRPr="006C09BC" w:rsidRDefault="006C09BC" w:rsidP="006C09BC">
            <w:pPr>
              <w:pStyle w:val="ConsPlusTitle"/>
              <w:widowControl/>
            </w:pPr>
            <w:r w:rsidRPr="006C09BC">
              <w:t xml:space="preserve">                          АДМИНИСТРАЦИЯ МУНИЦИПАЛЬНОГО ОБРАЗОВАНИЯ </w:t>
            </w:r>
          </w:p>
          <w:p w:rsidR="006C09BC" w:rsidRPr="006C09BC" w:rsidRDefault="006C09BC" w:rsidP="006C09BC">
            <w:pPr>
              <w:pStyle w:val="ConsPlusTitle"/>
              <w:widowControl/>
            </w:pPr>
            <w:r w:rsidRPr="006C09BC">
              <w:t xml:space="preserve">                      СЕЛЬСКО</w:t>
            </w:r>
            <w:r w:rsidR="00802AD8">
              <w:t>ГО</w:t>
            </w:r>
            <w:r w:rsidRPr="006C09BC">
              <w:t xml:space="preserve"> ПОСЕЛЕНИЕ «Деревня Сени»                                                   </w:t>
            </w:r>
          </w:p>
          <w:p w:rsidR="006C09BC" w:rsidRPr="006C09BC" w:rsidRDefault="006C09BC" w:rsidP="006C09BC">
            <w:pPr>
              <w:pStyle w:val="ConsPlusTitle"/>
              <w:widowControl/>
            </w:pPr>
            <w:r w:rsidRPr="006C09BC">
              <w:t xml:space="preserve">                                                    </w:t>
            </w:r>
          </w:p>
          <w:p w:rsidR="006C09BC" w:rsidRPr="006C09BC" w:rsidRDefault="006C09BC" w:rsidP="006C09BC">
            <w:pPr>
              <w:pStyle w:val="ConsPlusTitle"/>
              <w:widowControl/>
            </w:pPr>
            <w:r w:rsidRPr="006C09BC">
              <w:t xml:space="preserve">                                                           ПОСТАНОВЛЕНИЕ</w:t>
            </w:r>
          </w:p>
          <w:p w:rsidR="006C09BC" w:rsidRPr="006C09BC" w:rsidRDefault="006C09BC" w:rsidP="006C09BC">
            <w:pPr>
              <w:pStyle w:val="ConsPlusTitle"/>
              <w:widowControl/>
            </w:pPr>
          </w:p>
          <w:p w:rsidR="006C09BC" w:rsidRPr="006C09BC" w:rsidRDefault="006C09BC" w:rsidP="006C09BC">
            <w:pPr>
              <w:pStyle w:val="ConsPlusTitle"/>
              <w:widowControl/>
            </w:pPr>
          </w:p>
          <w:p w:rsidR="006C09BC" w:rsidRPr="006C09BC" w:rsidRDefault="006C09BC" w:rsidP="006C09BC">
            <w:pPr>
              <w:pStyle w:val="ConsPlusTitle"/>
              <w:widowControl/>
            </w:pPr>
            <w:r w:rsidRPr="006C09BC">
              <w:t>от  11.05. 2022 г.                                                                                                   № ____</w:t>
            </w:r>
          </w:p>
          <w:p w:rsidR="006C09BC" w:rsidRPr="006C09BC" w:rsidRDefault="006C09BC" w:rsidP="006C09BC">
            <w:pPr>
              <w:tabs>
                <w:tab w:val="left" w:pos="913"/>
              </w:tabs>
              <w:rPr>
                <w:rFonts w:ascii="Times New Roman" w:hAnsi="Times New Roman" w:cs="Times New Roman"/>
              </w:rPr>
            </w:pPr>
          </w:p>
        </w:tc>
      </w:tr>
      <w:tr w:rsidR="006C09BC" w:rsidRPr="00B70AA8" w:rsidTr="006C09BC">
        <w:trPr>
          <w:trHeight w:hRule="exact" w:val="577"/>
        </w:trPr>
        <w:tc>
          <w:tcPr>
            <w:tcW w:w="10173" w:type="dxa"/>
            <w:gridSpan w:val="2"/>
            <w:vAlign w:val="bottom"/>
          </w:tcPr>
          <w:p w:rsidR="006C09BC" w:rsidRPr="006C09BC" w:rsidRDefault="006C09BC" w:rsidP="006C09BC">
            <w:pPr>
              <w:tabs>
                <w:tab w:val="left" w:pos="6159"/>
              </w:tabs>
              <w:suppressAutoHyphens/>
              <w:jc w:val="both"/>
              <w:rPr>
                <w:rFonts w:ascii="Times New Roman" w:hAnsi="Times New Roman" w:cs="Times New Roman"/>
                <w:kern w:val="1"/>
              </w:rPr>
            </w:pPr>
          </w:p>
        </w:tc>
      </w:tr>
      <w:tr w:rsidR="006C09BC" w:rsidRPr="00B70AA8" w:rsidTr="006C09BC">
        <w:trPr>
          <w:trHeight w:hRule="exact" w:val="994"/>
        </w:trPr>
        <w:tc>
          <w:tcPr>
            <w:tcW w:w="10173" w:type="dxa"/>
            <w:gridSpan w:val="2"/>
          </w:tcPr>
          <w:p w:rsidR="006C09BC" w:rsidRPr="006C09BC" w:rsidRDefault="006C09BC" w:rsidP="006C09BC">
            <w:pPr>
              <w:tabs>
                <w:tab w:val="left" w:pos="6159"/>
              </w:tabs>
              <w:suppressAutoHyphens/>
              <w:rPr>
                <w:rFonts w:ascii="Times New Roman" w:hAnsi="Times New Roman" w:cs="Times New Roman"/>
                <w:kern w:val="1"/>
              </w:rPr>
            </w:pPr>
          </w:p>
          <w:p w:rsidR="006C09BC" w:rsidRPr="006C09BC" w:rsidRDefault="006C09BC" w:rsidP="006C09BC">
            <w:pPr>
              <w:tabs>
                <w:tab w:val="left" w:pos="6159"/>
              </w:tabs>
              <w:suppressAutoHyphens/>
              <w:rPr>
                <w:rFonts w:ascii="Times New Roman" w:hAnsi="Times New Roman" w:cs="Times New Roman"/>
                <w:kern w:val="1"/>
              </w:rPr>
            </w:pPr>
          </w:p>
          <w:p w:rsidR="006C09BC" w:rsidRPr="006C09BC" w:rsidRDefault="006C09BC" w:rsidP="006C09BC">
            <w:pPr>
              <w:tabs>
                <w:tab w:val="left" w:pos="6159"/>
              </w:tabs>
              <w:suppressAutoHyphens/>
              <w:rPr>
                <w:rFonts w:ascii="Times New Roman" w:hAnsi="Times New Roman" w:cs="Times New Roman"/>
                <w:kern w:val="1"/>
              </w:rPr>
            </w:pPr>
            <w:r w:rsidRPr="006C09BC">
              <w:rPr>
                <w:rFonts w:ascii="Times New Roman" w:hAnsi="Times New Roman" w:cs="Times New Roman"/>
                <w:kern w:val="1"/>
              </w:rPr>
              <w:t xml:space="preserve">  От   </w:t>
            </w:r>
            <w:r w:rsidR="00802AD8">
              <w:rPr>
                <w:rFonts w:ascii="Times New Roman" w:hAnsi="Times New Roman" w:cs="Times New Roman"/>
                <w:kern w:val="1"/>
              </w:rPr>
              <w:t>28</w:t>
            </w:r>
            <w:r w:rsidRPr="006C09BC">
              <w:rPr>
                <w:rFonts w:ascii="Times New Roman" w:hAnsi="Times New Roman" w:cs="Times New Roman"/>
                <w:kern w:val="1"/>
              </w:rPr>
              <w:t xml:space="preserve">  .</w:t>
            </w:r>
            <w:r w:rsidR="00802AD8">
              <w:rPr>
                <w:rFonts w:ascii="Times New Roman" w:hAnsi="Times New Roman" w:cs="Times New Roman"/>
                <w:kern w:val="1"/>
              </w:rPr>
              <w:t>10</w:t>
            </w:r>
            <w:r w:rsidRPr="006C09BC">
              <w:rPr>
                <w:rFonts w:ascii="Times New Roman" w:hAnsi="Times New Roman" w:cs="Times New Roman"/>
                <w:kern w:val="1"/>
              </w:rPr>
              <w:t xml:space="preserve">. 2022 г.      </w:t>
            </w:r>
            <w:r w:rsidR="00802AD8">
              <w:rPr>
                <w:rFonts w:ascii="Times New Roman" w:hAnsi="Times New Roman" w:cs="Times New Roman"/>
                <w:kern w:val="1"/>
              </w:rPr>
              <w:t xml:space="preserve">                                    </w:t>
            </w:r>
            <w:r w:rsidRPr="006C09BC">
              <w:rPr>
                <w:rFonts w:ascii="Times New Roman" w:hAnsi="Times New Roman" w:cs="Times New Roman"/>
                <w:kern w:val="1"/>
              </w:rPr>
              <w:t xml:space="preserve"> Д.Лужное                                  № </w:t>
            </w:r>
            <w:r w:rsidR="00802AD8">
              <w:rPr>
                <w:rFonts w:ascii="Times New Roman" w:hAnsi="Times New Roman" w:cs="Times New Roman"/>
                <w:kern w:val="1"/>
              </w:rPr>
              <w:t>34</w:t>
            </w:r>
          </w:p>
          <w:p w:rsidR="006C09BC" w:rsidRPr="006C09BC" w:rsidRDefault="006C09BC" w:rsidP="006C09BC">
            <w:pPr>
              <w:tabs>
                <w:tab w:val="left" w:pos="6159"/>
              </w:tabs>
              <w:suppressAutoHyphens/>
              <w:rPr>
                <w:rFonts w:ascii="Times New Roman" w:hAnsi="Times New Roman" w:cs="Times New Roman"/>
                <w:kern w:val="1"/>
              </w:rPr>
            </w:pPr>
          </w:p>
          <w:p w:rsidR="006C09BC" w:rsidRPr="006C09BC" w:rsidRDefault="006C09BC" w:rsidP="006C09BC">
            <w:pPr>
              <w:tabs>
                <w:tab w:val="left" w:pos="6159"/>
              </w:tabs>
              <w:suppressAutoHyphens/>
              <w:rPr>
                <w:rFonts w:ascii="Times New Roman" w:hAnsi="Times New Roman" w:cs="Times New Roman"/>
                <w:kern w:val="1"/>
              </w:rPr>
            </w:pPr>
          </w:p>
          <w:p w:rsidR="006C09BC" w:rsidRPr="006C09BC" w:rsidRDefault="006C09BC" w:rsidP="006C09BC">
            <w:pPr>
              <w:tabs>
                <w:tab w:val="left" w:pos="6159"/>
              </w:tabs>
              <w:suppressAutoHyphens/>
              <w:rPr>
                <w:rFonts w:ascii="Times New Roman" w:hAnsi="Times New Roman" w:cs="Times New Roman"/>
                <w:kern w:val="1"/>
              </w:rPr>
            </w:pPr>
          </w:p>
          <w:p w:rsidR="006C09BC" w:rsidRPr="006C09BC" w:rsidRDefault="006C09BC" w:rsidP="006C09BC">
            <w:pPr>
              <w:tabs>
                <w:tab w:val="left" w:pos="6159"/>
              </w:tabs>
              <w:suppressAutoHyphens/>
              <w:rPr>
                <w:rFonts w:ascii="Times New Roman" w:hAnsi="Times New Roman" w:cs="Times New Roman"/>
                <w:kern w:val="1"/>
              </w:rPr>
            </w:pPr>
            <w:r w:rsidRPr="006C09BC">
              <w:rPr>
                <w:rFonts w:ascii="Times New Roman" w:hAnsi="Times New Roman" w:cs="Times New Roman"/>
                <w:kern w:val="1"/>
              </w:rPr>
              <w:t xml:space="preserve">                             №___________</w:t>
            </w:r>
          </w:p>
        </w:tc>
      </w:tr>
      <w:tr w:rsidR="006C09BC" w:rsidRPr="00B70AA8" w:rsidTr="006C09BC">
        <w:trPr>
          <w:trHeight w:val="1021"/>
        </w:trPr>
        <w:tc>
          <w:tcPr>
            <w:tcW w:w="6181" w:type="dxa"/>
          </w:tcPr>
          <w:p w:rsidR="006C09BC" w:rsidRPr="006C09BC" w:rsidRDefault="006C09BC" w:rsidP="006C09BC">
            <w:pPr>
              <w:suppressAutoHyphens/>
              <w:jc w:val="both"/>
              <w:outlineLvl w:val="0"/>
              <w:rPr>
                <w:rFonts w:ascii="Times New Roman" w:hAnsi="Times New Roman" w:cs="Times New Roman"/>
                <w:b/>
                <w:kern w:val="1"/>
              </w:rPr>
            </w:pPr>
          </w:p>
          <w:p w:rsidR="006C09BC" w:rsidRPr="006C09BC" w:rsidRDefault="006C09BC" w:rsidP="006C09BC">
            <w:pPr>
              <w:ind w:left="512"/>
              <w:rPr>
                <w:rFonts w:ascii="Times New Roman" w:hAnsi="Times New Roman" w:cs="Times New Roman"/>
                <w:b/>
              </w:rPr>
            </w:pPr>
            <w:r w:rsidRPr="006C09BC">
              <w:rPr>
                <w:rFonts w:ascii="Times New Roman" w:hAnsi="Times New Roman" w:cs="Times New Roman"/>
                <w:b/>
                <w:kern w:val="1"/>
              </w:rPr>
              <w:t xml:space="preserve">Об утверждении административного регламента предоставления муниципальной услуги  </w:t>
            </w:r>
            <w:r w:rsidRPr="006C09BC">
              <w:rPr>
                <w:rFonts w:ascii="Times New Roman" w:hAnsi="Times New Roman" w:cs="Times New Roman"/>
                <w:b/>
              </w:rPr>
              <w:t>«Выдача акта освидетельствования проведения основных работ по строительству</w:t>
            </w:r>
          </w:p>
          <w:p w:rsidR="006C09BC" w:rsidRPr="006C09BC" w:rsidRDefault="006C09BC" w:rsidP="006C09BC">
            <w:pPr>
              <w:ind w:left="512"/>
              <w:rPr>
                <w:rFonts w:ascii="Times New Roman" w:hAnsi="Times New Roman" w:cs="Times New Roman"/>
                <w:b/>
              </w:rPr>
            </w:pPr>
            <w:r w:rsidRPr="006C09BC">
              <w:rPr>
                <w:rFonts w:ascii="Times New Roman" w:hAnsi="Times New Roman" w:cs="Times New Roman"/>
                <w:b/>
              </w:rPr>
              <w:t>(реконструкции) объекта индивидуального жилищного строительства с</w:t>
            </w:r>
          </w:p>
          <w:p w:rsidR="006C09BC" w:rsidRPr="006C09BC" w:rsidRDefault="006C09BC" w:rsidP="006C09BC">
            <w:pPr>
              <w:ind w:left="512"/>
              <w:rPr>
                <w:rFonts w:ascii="Times New Roman" w:hAnsi="Times New Roman" w:cs="Times New Roman"/>
                <w:b/>
                <w:spacing w:val="-10"/>
              </w:rPr>
            </w:pPr>
            <w:r w:rsidRPr="006C09BC">
              <w:rPr>
                <w:rFonts w:ascii="Times New Roman" w:hAnsi="Times New Roman" w:cs="Times New Roman"/>
                <w:b/>
              </w:rPr>
              <w:t>привлечением средств материнского (семейного) капитала»</w:t>
            </w:r>
          </w:p>
        </w:tc>
        <w:tc>
          <w:tcPr>
            <w:tcW w:w="3992" w:type="dxa"/>
          </w:tcPr>
          <w:p w:rsidR="006C09BC" w:rsidRPr="00B70AA8" w:rsidRDefault="006C09BC" w:rsidP="006C09BC">
            <w:pPr>
              <w:tabs>
                <w:tab w:val="left" w:pos="6159"/>
              </w:tabs>
              <w:suppressAutoHyphens/>
              <w:jc w:val="center"/>
              <w:rPr>
                <w:kern w:val="1"/>
              </w:rPr>
            </w:pPr>
          </w:p>
        </w:tc>
      </w:tr>
      <w:tr w:rsidR="006C09BC" w:rsidRPr="00B70AA8" w:rsidTr="006C09BC">
        <w:trPr>
          <w:trHeight w:val="517"/>
        </w:trPr>
        <w:tc>
          <w:tcPr>
            <w:tcW w:w="10173" w:type="dxa"/>
            <w:gridSpan w:val="2"/>
            <w:vAlign w:val="bottom"/>
          </w:tcPr>
          <w:p w:rsidR="006C09BC" w:rsidRPr="00B70AA8" w:rsidRDefault="006C09BC" w:rsidP="006C09BC">
            <w:pPr>
              <w:tabs>
                <w:tab w:val="left" w:pos="5760"/>
              </w:tabs>
              <w:suppressAutoHyphens/>
              <w:jc w:val="both"/>
              <w:rPr>
                <w:kern w:val="1"/>
              </w:rPr>
            </w:pPr>
          </w:p>
        </w:tc>
      </w:tr>
      <w:tr w:rsidR="006C09BC" w:rsidRPr="00656BD3" w:rsidTr="006C09BC">
        <w:trPr>
          <w:trHeight w:val="939"/>
        </w:trPr>
        <w:tc>
          <w:tcPr>
            <w:tcW w:w="10173" w:type="dxa"/>
            <w:gridSpan w:val="2"/>
          </w:tcPr>
          <w:p w:rsidR="006C09BC" w:rsidRPr="006C09BC" w:rsidRDefault="006C09BC" w:rsidP="006C09BC">
            <w:pPr>
              <w:spacing w:before="88"/>
              <w:ind w:left="334" w:right="126" w:firstLine="567"/>
              <w:jc w:val="both"/>
              <w:rPr>
                <w:rFonts w:ascii="Times New Roman" w:hAnsi="Times New Roman" w:cs="Times New Roman"/>
              </w:rPr>
            </w:pPr>
            <w:r w:rsidRPr="006C09BC">
              <w:rPr>
                <w:rFonts w:ascii="Times New Roman" w:hAnsi="Times New Roman" w:cs="Times New Roman"/>
              </w:rPr>
              <w:t>Во исполнение пункта 10 Перечня поручений Заместителя Председателя Правительства</w:t>
            </w:r>
            <w:r w:rsidRPr="006C09BC">
              <w:rPr>
                <w:rFonts w:ascii="Times New Roman" w:hAnsi="Times New Roman" w:cs="Times New Roman"/>
                <w:spacing w:val="45"/>
                <w:w w:val="150"/>
              </w:rPr>
              <w:t xml:space="preserve">  </w:t>
            </w:r>
            <w:r w:rsidRPr="006C09BC">
              <w:rPr>
                <w:rFonts w:ascii="Times New Roman" w:hAnsi="Times New Roman" w:cs="Times New Roman"/>
              </w:rPr>
              <w:t>Российской</w:t>
            </w:r>
            <w:r w:rsidRPr="006C09BC">
              <w:rPr>
                <w:rFonts w:ascii="Times New Roman" w:hAnsi="Times New Roman" w:cs="Times New Roman"/>
                <w:spacing w:val="46"/>
                <w:w w:val="150"/>
              </w:rPr>
              <w:t xml:space="preserve">  </w:t>
            </w:r>
            <w:r w:rsidRPr="006C09BC">
              <w:rPr>
                <w:rFonts w:ascii="Times New Roman" w:hAnsi="Times New Roman" w:cs="Times New Roman"/>
              </w:rPr>
              <w:t>Федерации</w:t>
            </w:r>
            <w:r w:rsidRPr="006C09BC">
              <w:rPr>
                <w:rFonts w:ascii="Times New Roman" w:hAnsi="Times New Roman" w:cs="Times New Roman"/>
                <w:spacing w:val="46"/>
                <w:w w:val="150"/>
              </w:rPr>
              <w:t xml:space="preserve">  </w:t>
            </w:r>
            <w:r w:rsidRPr="006C09BC">
              <w:rPr>
                <w:rFonts w:ascii="Times New Roman" w:hAnsi="Times New Roman" w:cs="Times New Roman"/>
              </w:rPr>
              <w:t>Д.Н.</w:t>
            </w:r>
            <w:r w:rsidRPr="006C09BC">
              <w:rPr>
                <w:rFonts w:ascii="Times New Roman" w:hAnsi="Times New Roman" w:cs="Times New Roman"/>
                <w:spacing w:val="46"/>
                <w:w w:val="150"/>
              </w:rPr>
              <w:t xml:space="preserve">  </w:t>
            </w:r>
            <w:r w:rsidRPr="006C09BC">
              <w:rPr>
                <w:rFonts w:ascii="Times New Roman" w:hAnsi="Times New Roman" w:cs="Times New Roman"/>
              </w:rPr>
              <w:t>Чернышенко</w:t>
            </w:r>
            <w:r w:rsidRPr="006C09BC">
              <w:rPr>
                <w:rFonts w:ascii="Times New Roman" w:hAnsi="Times New Roman" w:cs="Times New Roman"/>
                <w:spacing w:val="46"/>
                <w:w w:val="150"/>
              </w:rPr>
              <w:t xml:space="preserve">  </w:t>
            </w:r>
            <w:r w:rsidRPr="006C09BC">
              <w:rPr>
                <w:rFonts w:ascii="Times New Roman" w:hAnsi="Times New Roman" w:cs="Times New Roman"/>
              </w:rPr>
              <w:t>от</w:t>
            </w:r>
            <w:r w:rsidRPr="006C09BC">
              <w:rPr>
                <w:rFonts w:ascii="Times New Roman" w:hAnsi="Times New Roman" w:cs="Times New Roman"/>
                <w:spacing w:val="46"/>
                <w:w w:val="150"/>
              </w:rPr>
              <w:t xml:space="preserve">  </w:t>
            </w:r>
            <w:r w:rsidRPr="006C09BC">
              <w:rPr>
                <w:rFonts w:ascii="Times New Roman" w:hAnsi="Times New Roman" w:cs="Times New Roman"/>
                <w:spacing w:val="-2"/>
              </w:rPr>
              <w:t>25.05.2022</w:t>
            </w:r>
            <w:r w:rsidRPr="006C09BC">
              <w:rPr>
                <w:rFonts w:ascii="Times New Roman" w:hAnsi="Times New Roman" w:cs="Times New Roman"/>
              </w:rPr>
              <w:t>|№ ДЧ-П10-8691 и в соответствии с пунктом 1 раздела I протокола заседания президиума Правительственной комиссии по цифровому развитию, использованию</w:t>
            </w:r>
            <w:r w:rsidRPr="006C09BC">
              <w:rPr>
                <w:rFonts w:ascii="Times New Roman" w:hAnsi="Times New Roman" w:cs="Times New Roman"/>
                <w:spacing w:val="80"/>
              </w:rPr>
              <w:t xml:space="preserve"> </w:t>
            </w:r>
            <w:r w:rsidRPr="006C09BC">
              <w:rPr>
                <w:rFonts w:ascii="Times New Roman" w:hAnsi="Times New Roman" w:cs="Times New Roman"/>
              </w:rPr>
              <w:t>информационных</w:t>
            </w:r>
            <w:r w:rsidRPr="006C09BC">
              <w:rPr>
                <w:rFonts w:ascii="Times New Roman" w:hAnsi="Times New Roman" w:cs="Times New Roman"/>
                <w:spacing w:val="80"/>
              </w:rPr>
              <w:t xml:space="preserve"> </w:t>
            </w:r>
            <w:r w:rsidRPr="006C09BC">
              <w:rPr>
                <w:rFonts w:ascii="Times New Roman" w:hAnsi="Times New Roman" w:cs="Times New Roman"/>
              </w:rPr>
              <w:t>технологий</w:t>
            </w:r>
            <w:r w:rsidRPr="006C09BC">
              <w:rPr>
                <w:rFonts w:ascii="Times New Roman" w:hAnsi="Times New Roman" w:cs="Times New Roman"/>
                <w:spacing w:val="80"/>
              </w:rPr>
              <w:t xml:space="preserve"> </w:t>
            </w:r>
            <w:r w:rsidRPr="006C09BC">
              <w:rPr>
                <w:rFonts w:ascii="Times New Roman" w:hAnsi="Times New Roman" w:cs="Times New Roman"/>
              </w:rPr>
              <w:t>для</w:t>
            </w:r>
            <w:r w:rsidRPr="006C09BC">
              <w:rPr>
                <w:rFonts w:ascii="Times New Roman" w:hAnsi="Times New Roman" w:cs="Times New Roman"/>
                <w:spacing w:val="80"/>
              </w:rPr>
              <w:t xml:space="preserve"> </w:t>
            </w:r>
            <w:r w:rsidRPr="006C09BC">
              <w:rPr>
                <w:rFonts w:ascii="Times New Roman" w:hAnsi="Times New Roman" w:cs="Times New Roman"/>
              </w:rPr>
              <w:t>улучшения</w:t>
            </w:r>
            <w:r w:rsidRPr="006C09BC">
              <w:rPr>
                <w:rFonts w:ascii="Times New Roman" w:hAnsi="Times New Roman" w:cs="Times New Roman"/>
                <w:spacing w:val="80"/>
              </w:rPr>
              <w:t xml:space="preserve"> </w:t>
            </w:r>
            <w:r w:rsidRPr="006C09BC">
              <w:rPr>
                <w:rFonts w:ascii="Times New Roman" w:hAnsi="Times New Roman" w:cs="Times New Roman"/>
              </w:rPr>
              <w:t>качества</w:t>
            </w:r>
            <w:r w:rsidRPr="006C09BC">
              <w:rPr>
                <w:rFonts w:ascii="Times New Roman" w:hAnsi="Times New Roman" w:cs="Times New Roman"/>
                <w:spacing w:val="80"/>
              </w:rPr>
              <w:t xml:space="preserve"> </w:t>
            </w:r>
            <w:r w:rsidRPr="006C09BC">
              <w:rPr>
                <w:rFonts w:ascii="Times New Roman" w:hAnsi="Times New Roman" w:cs="Times New Roman"/>
              </w:rPr>
              <w:t>жизни и условий ведения предпринимательской деятельности от</w:t>
            </w:r>
            <w:r w:rsidRPr="006C09BC">
              <w:rPr>
                <w:rFonts w:ascii="Times New Roman" w:hAnsi="Times New Roman" w:cs="Times New Roman"/>
                <w:spacing w:val="-2"/>
              </w:rPr>
              <w:t xml:space="preserve"> </w:t>
            </w:r>
            <w:r w:rsidRPr="006C09BC">
              <w:rPr>
                <w:rFonts w:ascii="Times New Roman" w:hAnsi="Times New Roman" w:cs="Times New Roman"/>
              </w:rPr>
              <w:t>10.12.2021 №</w:t>
            </w:r>
            <w:r w:rsidRPr="006C09BC">
              <w:rPr>
                <w:rFonts w:ascii="Times New Roman" w:hAnsi="Times New Roman" w:cs="Times New Roman"/>
                <w:spacing w:val="-3"/>
              </w:rPr>
              <w:t xml:space="preserve"> </w:t>
            </w:r>
            <w:r w:rsidRPr="006C09BC">
              <w:rPr>
                <w:rFonts w:ascii="Times New Roman" w:hAnsi="Times New Roman" w:cs="Times New Roman"/>
              </w:rPr>
              <w:t>44,</w:t>
            </w:r>
            <w:r w:rsidRPr="006C09BC">
              <w:rPr>
                <w:rFonts w:ascii="Times New Roman" w:hAnsi="Times New Roman" w:cs="Times New Roman"/>
                <w:sz w:val="28"/>
              </w:rPr>
              <w:t xml:space="preserve"> </w:t>
            </w:r>
            <w:r w:rsidRPr="006C09BC">
              <w:rPr>
                <w:rFonts w:ascii="Times New Roman" w:hAnsi="Times New Roman" w:cs="Times New Roman"/>
                <w:kern w:val="1"/>
              </w:rPr>
              <w:t>руководствуясь Федеральным законом от 06.10.2003 № 131-ФЗ «Об общих принципах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Градостроительным кодексом Российской Федерации, Уставом муниципального образования сельское поселение  «Деревня Сени»</w:t>
            </w:r>
          </w:p>
        </w:tc>
      </w:tr>
      <w:tr w:rsidR="006C09BC" w:rsidRPr="00B70AA8" w:rsidTr="006C09BC">
        <w:trPr>
          <w:trHeight w:hRule="exact" w:val="585"/>
        </w:trPr>
        <w:tc>
          <w:tcPr>
            <w:tcW w:w="10173" w:type="dxa"/>
            <w:gridSpan w:val="2"/>
            <w:vAlign w:val="center"/>
          </w:tcPr>
          <w:p w:rsidR="006C09BC" w:rsidRPr="006C09BC" w:rsidRDefault="006C09BC" w:rsidP="006C09BC">
            <w:pPr>
              <w:tabs>
                <w:tab w:val="left" w:pos="5760"/>
              </w:tabs>
              <w:suppressAutoHyphens/>
              <w:ind w:firstLine="720"/>
              <w:rPr>
                <w:rFonts w:ascii="Times New Roman" w:hAnsi="Times New Roman" w:cs="Times New Roman"/>
                <w:b/>
                <w:kern w:val="1"/>
              </w:rPr>
            </w:pPr>
            <w:r w:rsidRPr="006C09BC">
              <w:rPr>
                <w:rFonts w:ascii="Times New Roman" w:hAnsi="Times New Roman" w:cs="Times New Roman"/>
                <w:b/>
                <w:kern w:val="1"/>
              </w:rPr>
              <w:t>ПОСТАНОВЛЯЮ:</w:t>
            </w:r>
          </w:p>
        </w:tc>
      </w:tr>
      <w:tr w:rsidR="006C09BC" w:rsidRPr="008F3472" w:rsidTr="006C09BC">
        <w:trPr>
          <w:trHeight w:val="420"/>
        </w:trPr>
        <w:tc>
          <w:tcPr>
            <w:tcW w:w="10173" w:type="dxa"/>
            <w:gridSpan w:val="2"/>
            <w:vAlign w:val="bottom"/>
          </w:tcPr>
          <w:p w:rsidR="006C09BC" w:rsidRPr="006C09BC" w:rsidRDefault="006C09BC" w:rsidP="006C09BC">
            <w:pPr>
              <w:ind w:left="512"/>
              <w:rPr>
                <w:rFonts w:ascii="Times New Roman" w:hAnsi="Times New Roman" w:cs="Times New Roman"/>
                <w:kern w:val="1"/>
              </w:rPr>
            </w:pPr>
            <w:r w:rsidRPr="006C09BC">
              <w:rPr>
                <w:rFonts w:ascii="Times New Roman" w:hAnsi="Times New Roman" w:cs="Times New Roman"/>
                <w:kern w:val="1"/>
              </w:rPr>
              <w:t xml:space="preserve">1.Утвердить административный регламент предоставления муниципальной услуги </w:t>
            </w:r>
          </w:p>
          <w:p w:rsidR="006C09BC" w:rsidRPr="006C09BC" w:rsidRDefault="006C09BC" w:rsidP="006C09BC">
            <w:pPr>
              <w:ind w:left="512"/>
              <w:rPr>
                <w:rFonts w:ascii="Times New Roman" w:hAnsi="Times New Roman" w:cs="Times New Roman"/>
              </w:rPr>
            </w:pPr>
            <w:r w:rsidRPr="006C09BC">
              <w:rPr>
                <w:rFonts w:ascii="Times New Roman" w:hAnsi="Times New Roman" w:cs="Times New Roman"/>
              </w:rPr>
              <w:t>«Выдача акта освидетельствования проведения основных работ по строительству</w:t>
            </w:r>
          </w:p>
          <w:p w:rsidR="006C09BC" w:rsidRPr="006C09BC" w:rsidRDefault="006C09BC" w:rsidP="006C09BC">
            <w:pPr>
              <w:ind w:left="512"/>
              <w:rPr>
                <w:rFonts w:ascii="Times New Roman" w:hAnsi="Times New Roman" w:cs="Times New Roman"/>
              </w:rPr>
            </w:pPr>
            <w:r w:rsidRPr="006C09BC">
              <w:rPr>
                <w:rFonts w:ascii="Times New Roman" w:hAnsi="Times New Roman" w:cs="Times New Roman"/>
              </w:rPr>
              <w:t>(реконструкции) объекта индивидуального жилищного строительства с</w:t>
            </w:r>
          </w:p>
          <w:p w:rsidR="006C09BC" w:rsidRPr="006C09BC" w:rsidRDefault="006C09BC" w:rsidP="006C09BC">
            <w:pPr>
              <w:ind w:left="512"/>
              <w:rPr>
                <w:rFonts w:ascii="Times New Roman" w:hAnsi="Times New Roman" w:cs="Times New Roman"/>
                <w:b/>
                <w:sz w:val="28"/>
              </w:rPr>
            </w:pPr>
            <w:r w:rsidRPr="006C09BC">
              <w:rPr>
                <w:rFonts w:ascii="Times New Roman" w:hAnsi="Times New Roman" w:cs="Times New Roman"/>
              </w:rPr>
              <w:t>привлечением средств материнского (семейного) капитала»</w:t>
            </w:r>
            <w:r w:rsidRPr="006C09BC">
              <w:rPr>
                <w:rFonts w:ascii="Times New Roman" w:hAnsi="Times New Roman" w:cs="Times New Roman"/>
                <w:kern w:val="1"/>
              </w:rPr>
              <w:t>(Прилагается).</w:t>
            </w:r>
          </w:p>
          <w:p w:rsidR="006C09BC" w:rsidRPr="006C09BC" w:rsidRDefault="006C09BC" w:rsidP="006C09BC">
            <w:pPr>
              <w:suppressAutoHyphens/>
              <w:outlineLvl w:val="0"/>
              <w:rPr>
                <w:rFonts w:ascii="Times New Roman" w:hAnsi="Times New Roman" w:cs="Times New Roman"/>
                <w:kern w:val="1"/>
              </w:rPr>
            </w:pPr>
          </w:p>
          <w:p w:rsidR="006C09BC" w:rsidRPr="006C09BC" w:rsidRDefault="006C09BC" w:rsidP="006C09BC">
            <w:pPr>
              <w:suppressAutoHyphens/>
              <w:outlineLvl w:val="0"/>
              <w:rPr>
                <w:rFonts w:ascii="Times New Roman" w:hAnsi="Times New Roman" w:cs="Times New Roman"/>
                <w:kern w:val="1"/>
              </w:rPr>
            </w:pPr>
            <w:r w:rsidRPr="006C09BC">
              <w:rPr>
                <w:rFonts w:ascii="Times New Roman" w:hAnsi="Times New Roman" w:cs="Times New Roman"/>
                <w:kern w:val="1"/>
              </w:rPr>
              <w:t xml:space="preserve">        2.Контроль за исполнением настоящего постановления  оставляю за собой.</w:t>
            </w:r>
          </w:p>
          <w:p w:rsidR="006C09BC" w:rsidRPr="006C09BC" w:rsidRDefault="006C09BC" w:rsidP="006C09BC">
            <w:pPr>
              <w:suppressAutoHyphens/>
              <w:ind w:firstLine="709"/>
              <w:jc w:val="both"/>
              <w:outlineLvl w:val="0"/>
              <w:rPr>
                <w:rFonts w:ascii="Times New Roman" w:hAnsi="Times New Roman" w:cs="Times New Roman"/>
                <w:kern w:val="1"/>
              </w:rPr>
            </w:pPr>
          </w:p>
          <w:p w:rsidR="006C09BC" w:rsidRPr="006C09BC" w:rsidRDefault="006C09BC" w:rsidP="006C09BC">
            <w:pPr>
              <w:adjustRightInd w:val="0"/>
              <w:jc w:val="both"/>
              <w:rPr>
                <w:rFonts w:ascii="Times New Roman" w:hAnsi="Times New Roman" w:cs="Times New Roman"/>
              </w:rPr>
            </w:pPr>
            <w:r w:rsidRPr="006C09BC">
              <w:rPr>
                <w:rFonts w:ascii="Times New Roman" w:hAnsi="Times New Roman" w:cs="Times New Roman"/>
              </w:rPr>
              <w:t xml:space="preserve">        3. Настоящее постановление вступает в силу с момента его официального обнародования путем вывешивания на стендах информации в специально отведенных для этого местах и подлежит размещению в сети Интернет на сайте Администрации МР  « Дзержинский район»  в разделе:</w:t>
            </w:r>
            <w:r w:rsidRPr="006C09BC">
              <w:rPr>
                <w:rFonts w:ascii="Times New Roman" w:hAnsi="Times New Roman" w:cs="Times New Roman"/>
                <w:lang w:val="en-US"/>
              </w:rPr>
              <w:t>http</w:t>
            </w:r>
            <w:r w:rsidRPr="006C09BC">
              <w:rPr>
                <w:rFonts w:ascii="Times New Roman" w:hAnsi="Times New Roman" w:cs="Times New Roman"/>
              </w:rPr>
              <w:t>://</w:t>
            </w:r>
            <w:r w:rsidRPr="006C09BC">
              <w:rPr>
                <w:rFonts w:ascii="Times New Roman" w:hAnsi="Times New Roman" w:cs="Times New Roman"/>
                <w:lang w:val="en-US"/>
              </w:rPr>
              <w:t>www</w:t>
            </w:r>
            <w:r w:rsidRPr="006C09BC">
              <w:rPr>
                <w:rFonts w:ascii="Times New Roman" w:hAnsi="Times New Roman" w:cs="Times New Roman"/>
              </w:rPr>
              <w:t>.</w:t>
            </w:r>
            <w:r w:rsidRPr="006C09BC">
              <w:rPr>
                <w:rFonts w:ascii="Times New Roman" w:hAnsi="Times New Roman" w:cs="Times New Roman"/>
                <w:lang w:val="en-US"/>
              </w:rPr>
              <w:t>admkondrovo</w:t>
            </w:r>
            <w:r w:rsidRPr="006C09BC">
              <w:rPr>
                <w:rFonts w:ascii="Times New Roman" w:hAnsi="Times New Roman" w:cs="Times New Roman"/>
              </w:rPr>
              <w:t>.</w:t>
            </w:r>
            <w:r w:rsidRPr="006C09BC">
              <w:rPr>
                <w:rFonts w:ascii="Times New Roman" w:hAnsi="Times New Roman" w:cs="Times New Roman"/>
                <w:lang w:val="en-US"/>
              </w:rPr>
              <w:t>ru</w:t>
            </w:r>
            <w:r w:rsidRPr="006C09BC">
              <w:rPr>
                <w:rFonts w:ascii="Times New Roman" w:hAnsi="Times New Roman" w:cs="Times New Roman"/>
              </w:rPr>
              <w:t xml:space="preserve">./ </w:t>
            </w:r>
            <w:r w:rsidRPr="006C09BC">
              <w:rPr>
                <w:rFonts w:ascii="Times New Roman" w:hAnsi="Times New Roman" w:cs="Times New Roman"/>
                <w:lang w:val="en-US"/>
              </w:rPr>
              <w:t>administration</w:t>
            </w:r>
            <w:r w:rsidRPr="006C09BC">
              <w:rPr>
                <w:rFonts w:ascii="Times New Roman" w:hAnsi="Times New Roman" w:cs="Times New Roman"/>
              </w:rPr>
              <w:t>/</w:t>
            </w:r>
            <w:r w:rsidRPr="006C09BC">
              <w:rPr>
                <w:rFonts w:ascii="Times New Roman" w:hAnsi="Times New Roman" w:cs="Times New Roman"/>
                <w:lang w:val="en-US"/>
              </w:rPr>
              <w:t>gorodskie</w:t>
            </w:r>
            <w:r w:rsidRPr="006C09BC">
              <w:rPr>
                <w:rFonts w:ascii="Times New Roman" w:hAnsi="Times New Roman" w:cs="Times New Roman"/>
              </w:rPr>
              <w:t>_</w:t>
            </w:r>
            <w:r w:rsidRPr="006C09BC">
              <w:rPr>
                <w:rFonts w:ascii="Times New Roman" w:hAnsi="Times New Roman" w:cs="Times New Roman"/>
                <w:lang w:val="en-US"/>
              </w:rPr>
              <w:t>i</w:t>
            </w:r>
            <w:r w:rsidRPr="006C09BC">
              <w:rPr>
                <w:rFonts w:ascii="Times New Roman" w:hAnsi="Times New Roman" w:cs="Times New Roman"/>
              </w:rPr>
              <w:t>_</w:t>
            </w:r>
            <w:r w:rsidRPr="006C09BC">
              <w:rPr>
                <w:rFonts w:ascii="Times New Roman" w:hAnsi="Times New Roman" w:cs="Times New Roman"/>
                <w:lang w:val="en-US"/>
              </w:rPr>
              <w:t>selskie</w:t>
            </w:r>
            <w:r w:rsidRPr="006C09BC">
              <w:rPr>
                <w:rFonts w:ascii="Times New Roman" w:hAnsi="Times New Roman" w:cs="Times New Roman"/>
              </w:rPr>
              <w:t>_</w:t>
            </w:r>
            <w:r w:rsidRPr="006C09BC">
              <w:rPr>
                <w:rFonts w:ascii="Times New Roman" w:hAnsi="Times New Roman" w:cs="Times New Roman"/>
                <w:lang w:val="en-US"/>
              </w:rPr>
              <w:t>poseleniya</w:t>
            </w:r>
            <w:r w:rsidRPr="006C09BC">
              <w:rPr>
                <w:rFonts w:ascii="Times New Roman" w:hAnsi="Times New Roman" w:cs="Times New Roman"/>
              </w:rPr>
              <w:t>_</w:t>
            </w:r>
            <w:r w:rsidRPr="006C09BC">
              <w:rPr>
                <w:rFonts w:ascii="Times New Roman" w:hAnsi="Times New Roman" w:cs="Times New Roman"/>
                <w:lang w:val="en-US"/>
              </w:rPr>
              <w:t>dzerzhinskogo</w:t>
            </w:r>
            <w:r w:rsidRPr="006C09BC">
              <w:rPr>
                <w:rFonts w:ascii="Times New Roman" w:hAnsi="Times New Roman" w:cs="Times New Roman"/>
              </w:rPr>
              <w:t xml:space="preserve"> </w:t>
            </w:r>
            <w:r w:rsidRPr="006C09BC">
              <w:rPr>
                <w:rFonts w:ascii="Times New Roman" w:hAnsi="Times New Roman" w:cs="Times New Roman"/>
                <w:lang w:val="en-US"/>
              </w:rPr>
              <w:t>rayon</w:t>
            </w:r>
            <w:r w:rsidRPr="006C09BC">
              <w:rPr>
                <w:rFonts w:ascii="Times New Roman" w:hAnsi="Times New Roman" w:cs="Times New Roman"/>
              </w:rPr>
              <w:t>/</w:t>
            </w:r>
            <w:r w:rsidRPr="006C09BC">
              <w:rPr>
                <w:rFonts w:ascii="Times New Roman" w:hAnsi="Times New Roman" w:cs="Times New Roman"/>
                <w:lang w:val="en-US"/>
              </w:rPr>
              <w:t>selskoe</w:t>
            </w:r>
            <w:r w:rsidRPr="006C09BC">
              <w:rPr>
                <w:rFonts w:ascii="Times New Roman" w:hAnsi="Times New Roman" w:cs="Times New Roman"/>
              </w:rPr>
              <w:t>_</w:t>
            </w:r>
            <w:r w:rsidRPr="006C09BC">
              <w:rPr>
                <w:rFonts w:ascii="Times New Roman" w:hAnsi="Times New Roman" w:cs="Times New Roman"/>
                <w:lang w:val="en-US"/>
              </w:rPr>
              <w:t>poselenie</w:t>
            </w:r>
            <w:r w:rsidRPr="006C09BC">
              <w:rPr>
                <w:rFonts w:ascii="Times New Roman" w:hAnsi="Times New Roman" w:cs="Times New Roman"/>
              </w:rPr>
              <w:t>_</w:t>
            </w:r>
            <w:r w:rsidRPr="006C09BC">
              <w:rPr>
                <w:rFonts w:ascii="Times New Roman" w:hAnsi="Times New Roman" w:cs="Times New Roman"/>
                <w:lang w:val="en-US"/>
              </w:rPr>
              <w:t>derevnya</w:t>
            </w:r>
            <w:r w:rsidRPr="006C09BC">
              <w:rPr>
                <w:rFonts w:ascii="Times New Roman" w:hAnsi="Times New Roman" w:cs="Times New Roman"/>
              </w:rPr>
              <w:t xml:space="preserve"> </w:t>
            </w:r>
            <w:r w:rsidRPr="006C09BC">
              <w:rPr>
                <w:rFonts w:ascii="Times New Roman" w:hAnsi="Times New Roman" w:cs="Times New Roman"/>
                <w:lang w:val="en-US"/>
              </w:rPr>
              <w:t>seni</w:t>
            </w:r>
            <w:r w:rsidRPr="006C09BC">
              <w:rPr>
                <w:rFonts w:ascii="Times New Roman" w:hAnsi="Times New Roman" w:cs="Times New Roman"/>
              </w:rPr>
              <w:t>/  ;</w:t>
            </w:r>
          </w:p>
          <w:p w:rsidR="006C09BC" w:rsidRPr="006C09BC" w:rsidRDefault="006C09BC" w:rsidP="006C09BC">
            <w:pPr>
              <w:tabs>
                <w:tab w:val="left" w:pos="851"/>
              </w:tabs>
              <w:adjustRightInd w:val="0"/>
              <w:ind w:firstLine="567"/>
              <w:rPr>
                <w:rFonts w:ascii="Times New Roman" w:hAnsi="Times New Roman" w:cs="Times New Roman"/>
                <w:b/>
              </w:rPr>
            </w:pPr>
          </w:p>
          <w:p w:rsidR="006C09BC" w:rsidRPr="006C09BC" w:rsidRDefault="006C09BC" w:rsidP="006C09BC">
            <w:pPr>
              <w:tabs>
                <w:tab w:val="left" w:pos="7475"/>
              </w:tabs>
              <w:adjustRightInd w:val="0"/>
              <w:jc w:val="center"/>
              <w:rPr>
                <w:rFonts w:ascii="Times New Roman" w:hAnsi="Times New Roman" w:cs="Times New Roman"/>
              </w:rPr>
            </w:pPr>
          </w:p>
          <w:p w:rsidR="006C09BC" w:rsidRPr="006C09BC" w:rsidRDefault="006C09BC" w:rsidP="006C09BC">
            <w:pPr>
              <w:suppressAutoHyphens/>
              <w:ind w:firstLine="709"/>
              <w:jc w:val="both"/>
              <w:outlineLvl w:val="0"/>
              <w:rPr>
                <w:rFonts w:ascii="Times New Roman" w:hAnsi="Times New Roman" w:cs="Times New Roman"/>
                <w:b/>
                <w:kern w:val="1"/>
              </w:rPr>
            </w:pPr>
            <w:r w:rsidRPr="006C09BC">
              <w:rPr>
                <w:rFonts w:ascii="Times New Roman" w:hAnsi="Times New Roman" w:cs="Times New Roman"/>
                <w:b/>
                <w:kern w:val="1"/>
              </w:rPr>
              <w:t xml:space="preserve">Глава администрации </w:t>
            </w:r>
          </w:p>
          <w:p w:rsidR="006C09BC" w:rsidRPr="006C09BC" w:rsidRDefault="006C09BC" w:rsidP="006C09BC">
            <w:pPr>
              <w:suppressAutoHyphens/>
              <w:ind w:firstLine="709"/>
              <w:jc w:val="both"/>
              <w:outlineLvl w:val="0"/>
              <w:rPr>
                <w:rFonts w:ascii="Times New Roman" w:hAnsi="Times New Roman" w:cs="Times New Roman"/>
                <w:kern w:val="1"/>
              </w:rPr>
            </w:pPr>
            <w:r w:rsidRPr="006C09BC">
              <w:rPr>
                <w:rFonts w:ascii="Times New Roman" w:hAnsi="Times New Roman" w:cs="Times New Roman"/>
                <w:b/>
                <w:kern w:val="1"/>
              </w:rPr>
              <w:t>МО СП «Деревня Сени»:                            Е.И.Стручева</w:t>
            </w:r>
          </w:p>
        </w:tc>
      </w:tr>
    </w:tbl>
    <w:p w:rsidR="00E30472" w:rsidRDefault="00E30472">
      <w:pPr>
        <w:rPr>
          <w:color w:val="auto"/>
          <w:sz w:val="2"/>
          <w:szCs w:val="2"/>
        </w:rPr>
      </w:pPr>
    </w:p>
    <w:p w:rsidR="00E30472" w:rsidRDefault="00E30472">
      <w:pPr>
        <w:framePr w:h="250" w:hSpace="1517" w:wrap="notBeside" w:vAnchor="text" w:hAnchor="text" w:x="1518" w:y="1"/>
        <w:jc w:val="center"/>
        <w:rPr>
          <w:color w:val="auto"/>
          <w:sz w:val="2"/>
          <w:szCs w:val="2"/>
        </w:rPr>
      </w:pPr>
    </w:p>
    <w:p w:rsidR="00E30472" w:rsidRDefault="00E30472">
      <w:pPr>
        <w:rPr>
          <w:color w:val="auto"/>
          <w:sz w:val="2"/>
          <w:szCs w:val="2"/>
        </w:rPr>
      </w:pPr>
    </w:p>
    <w:p w:rsidR="00E30472" w:rsidRDefault="00E30472">
      <w:pPr>
        <w:framePr w:h="2045" w:hSpace="2006" w:wrap="notBeside" w:vAnchor="text" w:hAnchor="text" w:x="2977" w:y="1"/>
        <w:jc w:val="center"/>
        <w:rPr>
          <w:color w:val="auto"/>
          <w:sz w:val="2"/>
          <w:szCs w:val="2"/>
        </w:rPr>
      </w:pPr>
    </w:p>
    <w:p w:rsidR="00E30472" w:rsidRDefault="00E30472">
      <w:pPr>
        <w:spacing w:before="10" w:after="10" w:line="240" w:lineRule="exact"/>
        <w:rPr>
          <w:color w:val="auto"/>
          <w:sz w:val="19"/>
          <w:szCs w:val="19"/>
        </w:rPr>
      </w:pPr>
    </w:p>
    <w:p w:rsidR="00E30472" w:rsidRDefault="00E30472">
      <w:pPr>
        <w:rPr>
          <w:color w:val="auto"/>
          <w:sz w:val="2"/>
          <w:szCs w:val="2"/>
        </w:rPr>
        <w:sectPr w:rsidR="00E30472" w:rsidSect="006C09BC">
          <w:headerReference w:type="even" r:id="rId7"/>
          <w:headerReference w:type="default" r:id="rId8"/>
          <w:headerReference w:type="first" r:id="rId9"/>
          <w:pgSz w:w="11900" w:h="16840"/>
          <w:pgMar w:top="380" w:right="0" w:bottom="142" w:left="0" w:header="0" w:footer="3" w:gutter="0"/>
          <w:cols w:space="720"/>
          <w:noEndnote/>
          <w:docGrid w:linePitch="360"/>
        </w:sect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6C09BC" w:rsidRDefault="006C09BC">
      <w:pPr>
        <w:pStyle w:val="100"/>
        <w:shd w:val="clear" w:color="auto" w:fill="auto"/>
        <w:ind w:right="100"/>
        <w:rPr>
          <w:rStyle w:val="10"/>
          <w:b/>
          <w:bCs/>
          <w:color w:val="000000"/>
        </w:rPr>
      </w:pPr>
    </w:p>
    <w:p w:rsidR="00E30472" w:rsidRDefault="00E30472">
      <w:pPr>
        <w:pStyle w:val="100"/>
        <w:shd w:val="clear" w:color="auto" w:fill="auto"/>
        <w:ind w:right="100"/>
      </w:pPr>
      <w:r>
        <w:rPr>
          <w:rStyle w:val="10"/>
          <w:b/>
          <w:bCs/>
          <w:color w:val="000000"/>
        </w:rPr>
        <w:t>Типовой административный регламент</w:t>
      </w:r>
      <w:r>
        <w:rPr>
          <w:rStyle w:val="10"/>
          <w:b/>
          <w:bCs/>
          <w:color w:val="000000"/>
        </w:rPr>
        <w:br/>
        <w:t>предоставления муниципальной услуги «Выдача</w:t>
      </w:r>
      <w:r>
        <w:rPr>
          <w:rStyle w:val="10"/>
          <w:b/>
          <w:bCs/>
          <w:color w:val="000000"/>
        </w:rPr>
        <w:br/>
        <w:t>акта освидетельствования проведения основных работ по строительству</w:t>
      </w:r>
      <w:r>
        <w:rPr>
          <w:rStyle w:val="10"/>
          <w:b/>
          <w:bCs/>
          <w:color w:val="000000"/>
        </w:rPr>
        <w:br/>
        <w:t>(реконструкции) объекта индивидуального жилищного строительства с</w:t>
      </w:r>
      <w:r>
        <w:rPr>
          <w:rStyle w:val="10"/>
          <w:b/>
          <w:bCs/>
          <w:color w:val="000000"/>
        </w:rPr>
        <w:br/>
        <w:t>привлечением средств материнского (семейного) капитала»</w:t>
      </w:r>
    </w:p>
    <w:p w:rsidR="00E30472" w:rsidRDefault="00E30472">
      <w:pPr>
        <w:pStyle w:val="22"/>
        <w:shd w:val="clear" w:color="auto" w:fill="auto"/>
        <w:tabs>
          <w:tab w:val="right" w:pos="9680"/>
        </w:tabs>
        <w:spacing w:before="0"/>
      </w:pPr>
      <w:r>
        <w:fldChar w:fldCharType="begin"/>
      </w:r>
      <w:r>
        <w:instrText xml:space="preserve"> TOC \o "1-5" \h \z </w:instrText>
      </w:r>
      <w:r>
        <w:fldChar w:fldCharType="separate"/>
      </w:r>
      <w:r>
        <w:rPr>
          <w:rStyle w:val="20"/>
          <w:color w:val="000000"/>
        </w:rPr>
        <w:t>Оглавление</w:t>
      </w:r>
      <w:r>
        <w:rPr>
          <w:rStyle w:val="20"/>
          <w:color w:val="000000"/>
        </w:rPr>
        <w:tab/>
        <w:t>1</w:t>
      </w:r>
    </w:p>
    <w:p w:rsidR="00E30472" w:rsidRDefault="00E30472">
      <w:pPr>
        <w:pStyle w:val="22"/>
        <w:shd w:val="clear" w:color="auto" w:fill="auto"/>
        <w:tabs>
          <w:tab w:val="right" w:pos="9680"/>
        </w:tabs>
        <w:spacing w:before="0"/>
      </w:pPr>
      <w:hyperlink w:anchor="bookmark0" w:tooltip="Current Document" w:history="1">
        <w:r>
          <w:rPr>
            <w:rStyle w:val="20"/>
            <w:color w:val="000000"/>
          </w:rPr>
          <w:t>Раздел I. Общие положения</w:t>
        </w:r>
        <w:r>
          <w:rPr>
            <w:rStyle w:val="20"/>
            <w:color w:val="000000"/>
          </w:rPr>
          <w:tab/>
          <w:t>2</w:t>
        </w:r>
      </w:hyperlink>
    </w:p>
    <w:p w:rsidR="00E30472" w:rsidRDefault="00E30472">
      <w:pPr>
        <w:pStyle w:val="22"/>
        <w:shd w:val="clear" w:color="auto" w:fill="auto"/>
        <w:tabs>
          <w:tab w:val="left" w:pos="9439"/>
        </w:tabs>
        <w:spacing w:before="0"/>
      </w:pPr>
      <w:hyperlink w:anchor="bookmark1" w:tooltip="Current Document" w:history="1">
        <w:r>
          <w:rPr>
            <w:rStyle w:val="20"/>
            <w:color w:val="000000"/>
          </w:rPr>
          <w:t>Раздел II. Стандарт предоставления государственной (муниципальной)</w:t>
        </w:r>
        <w:r>
          <w:rPr>
            <w:rStyle w:val="20"/>
            <w:color w:val="000000"/>
          </w:rPr>
          <w:tab/>
          <w:t>4</w:t>
        </w:r>
      </w:hyperlink>
    </w:p>
    <w:p w:rsidR="00E30472" w:rsidRDefault="00E30472">
      <w:pPr>
        <w:pStyle w:val="22"/>
        <w:shd w:val="clear" w:color="auto" w:fill="auto"/>
        <w:spacing w:before="0"/>
      </w:pPr>
      <w:r>
        <w:rPr>
          <w:rStyle w:val="20"/>
          <w:color w:val="000000"/>
        </w:rPr>
        <w:t>услуги</w:t>
      </w:r>
    </w:p>
    <w:p w:rsidR="00E30472" w:rsidRDefault="00E30472">
      <w:pPr>
        <w:pStyle w:val="22"/>
        <w:shd w:val="clear" w:color="auto" w:fill="auto"/>
        <w:tabs>
          <w:tab w:val="left" w:pos="9439"/>
        </w:tabs>
        <w:spacing w:before="0"/>
      </w:pPr>
      <w:r>
        <w:rPr>
          <w:rStyle w:val="20"/>
          <w:color w:val="000000"/>
        </w:rPr>
        <w:t>Раздел III. Состав, последовательность и сроки выполнения</w:t>
      </w:r>
      <w:r>
        <w:rPr>
          <w:rStyle w:val="20"/>
          <w:color w:val="000000"/>
        </w:rPr>
        <w:tab/>
        <w:t>15</w:t>
      </w:r>
    </w:p>
    <w:p w:rsidR="00E30472" w:rsidRDefault="00E30472">
      <w:pPr>
        <w:pStyle w:val="22"/>
        <w:shd w:val="clear" w:color="auto" w:fill="auto"/>
        <w:spacing w:before="0"/>
        <w:ind w:right="1220"/>
      </w:pPr>
      <w:r>
        <w:rPr>
          <w:rStyle w:val="20"/>
          <w:color w:val="000000"/>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E30472" w:rsidRDefault="00E30472">
      <w:pPr>
        <w:pStyle w:val="22"/>
        <w:shd w:val="clear" w:color="auto" w:fill="auto"/>
        <w:tabs>
          <w:tab w:val="left" w:pos="9439"/>
        </w:tabs>
        <w:spacing w:before="0"/>
      </w:pPr>
      <w:hyperlink w:anchor="bookmark2" w:tooltip="Current Document" w:history="1">
        <w:r>
          <w:rPr>
            <w:rStyle w:val="20"/>
            <w:color w:val="000000"/>
          </w:rPr>
          <w:t>Раздел IV. Формы контроля за исполнением административного</w:t>
        </w:r>
        <w:r>
          <w:rPr>
            <w:rStyle w:val="20"/>
            <w:color w:val="000000"/>
          </w:rPr>
          <w:tab/>
          <w:t>16</w:t>
        </w:r>
      </w:hyperlink>
    </w:p>
    <w:p w:rsidR="00E30472" w:rsidRDefault="00E30472">
      <w:pPr>
        <w:pStyle w:val="22"/>
        <w:shd w:val="clear" w:color="auto" w:fill="auto"/>
        <w:spacing w:before="0"/>
      </w:pPr>
      <w:r>
        <w:rPr>
          <w:rStyle w:val="20"/>
          <w:color w:val="000000"/>
        </w:rPr>
        <w:t>регламента</w:t>
      </w:r>
    </w:p>
    <w:p w:rsidR="00E30472" w:rsidRDefault="00E30472">
      <w:pPr>
        <w:pStyle w:val="22"/>
        <w:shd w:val="clear" w:color="auto" w:fill="auto"/>
        <w:tabs>
          <w:tab w:val="right" w:pos="9680"/>
        </w:tabs>
        <w:spacing w:before="0"/>
      </w:pPr>
      <w:r>
        <w:rPr>
          <w:rStyle w:val="20"/>
          <w:color w:val="000000"/>
        </w:rPr>
        <w:t>Раздел V. Досудебный (внесудебный) порядок обжалования решений и</w:t>
      </w:r>
      <w:r>
        <w:rPr>
          <w:rStyle w:val="20"/>
          <w:color w:val="000000"/>
        </w:rPr>
        <w:tab/>
        <w:t>17</w:t>
      </w:r>
    </w:p>
    <w:p w:rsidR="00E30472" w:rsidRDefault="00E30472">
      <w:pPr>
        <w:pStyle w:val="21"/>
        <w:shd w:val="clear" w:color="auto" w:fill="auto"/>
        <w:spacing w:before="0" w:line="322" w:lineRule="exact"/>
        <w:ind w:right="1220" w:firstLine="0"/>
      </w:pPr>
      <w:r>
        <w:fldChar w:fldCharType="end"/>
      </w:r>
      <w:r>
        <w:rPr>
          <w:rStyle w:val="2"/>
          <w:color w:val="000000"/>
        </w:rPr>
        <w:t>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№210-ФЗ, а также их должностных лиц, муниципальных служащих, работников</w:t>
      </w:r>
    </w:p>
    <w:p w:rsidR="00E30472" w:rsidRDefault="00E30472">
      <w:pPr>
        <w:pStyle w:val="22"/>
        <w:shd w:val="clear" w:color="auto" w:fill="auto"/>
        <w:tabs>
          <w:tab w:val="left" w:pos="9439"/>
        </w:tabs>
        <w:spacing w:before="0"/>
      </w:pPr>
      <w:r>
        <w:fldChar w:fldCharType="begin"/>
      </w:r>
      <w:r>
        <w:instrText xml:space="preserve"> TOC \o "1-5" \h \z </w:instrText>
      </w:r>
      <w:r>
        <w:fldChar w:fldCharType="separate"/>
      </w:r>
      <w:r>
        <w:rPr>
          <w:rStyle w:val="20"/>
          <w:color w:val="000000"/>
        </w:rPr>
        <w:t>Приложение № 1. Форма акта освидетельствования проведения</w:t>
      </w:r>
      <w:r>
        <w:rPr>
          <w:rStyle w:val="20"/>
          <w:color w:val="000000"/>
        </w:rPr>
        <w:tab/>
        <w:t>18</w:t>
      </w:r>
    </w:p>
    <w:p w:rsidR="00E30472" w:rsidRDefault="00E30472">
      <w:pPr>
        <w:pStyle w:val="22"/>
        <w:shd w:val="clear" w:color="auto" w:fill="auto"/>
        <w:spacing w:before="0"/>
        <w:ind w:right="1220"/>
      </w:pPr>
      <w:r>
        <w:rPr>
          <w:rStyle w:val="20"/>
          <w:color w:val="000000"/>
        </w:rPr>
        <w:t>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E30472" w:rsidRDefault="00E30472">
      <w:pPr>
        <w:pStyle w:val="22"/>
        <w:shd w:val="clear" w:color="auto" w:fill="auto"/>
        <w:tabs>
          <w:tab w:val="left" w:pos="9439"/>
        </w:tabs>
        <w:spacing w:before="0"/>
      </w:pPr>
      <w:r>
        <w:rPr>
          <w:rStyle w:val="20"/>
          <w:color w:val="000000"/>
        </w:rPr>
        <w:t>Приложение № 2. Форма решения об отказе в предоставлении</w:t>
      </w:r>
      <w:r>
        <w:rPr>
          <w:rStyle w:val="20"/>
          <w:color w:val="000000"/>
        </w:rPr>
        <w:tab/>
        <w:t>19</w:t>
      </w:r>
    </w:p>
    <w:p w:rsidR="00E30472" w:rsidRDefault="00E30472">
      <w:pPr>
        <w:pStyle w:val="22"/>
        <w:shd w:val="clear" w:color="auto" w:fill="auto"/>
        <w:spacing w:before="0"/>
      </w:pPr>
      <w:r>
        <w:rPr>
          <w:rStyle w:val="20"/>
          <w:color w:val="000000"/>
        </w:rPr>
        <w:t>государственной (муниципальной) услуги</w:t>
      </w:r>
    </w:p>
    <w:p w:rsidR="00E30472" w:rsidRDefault="00E30472">
      <w:pPr>
        <w:pStyle w:val="22"/>
        <w:shd w:val="clear" w:color="auto" w:fill="auto"/>
        <w:tabs>
          <w:tab w:val="left" w:pos="9439"/>
        </w:tabs>
        <w:spacing w:before="0"/>
      </w:pPr>
      <w:r>
        <w:rPr>
          <w:rStyle w:val="20"/>
          <w:color w:val="000000"/>
        </w:rPr>
        <w:t>Приложение № 3. Форма заявления о предоставлении государственной</w:t>
      </w:r>
      <w:r>
        <w:rPr>
          <w:rStyle w:val="20"/>
          <w:color w:val="000000"/>
        </w:rPr>
        <w:tab/>
        <w:t>20</w:t>
      </w:r>
    </w:p>
    <w:p w:rsidR="00E30472" w:rsidRDefault="00E30472">
      <w:pPr>
        <w:pStyle w:val="22"/>
        <w:shd w:val="clear" w:color="auto" w:fill="auto"/>
        <w:spacing w:before="0"/>
      </w:pPr>
      <w:r>
        <w:rPr>
          <w:rStyle w:val="20"/>
          <w:color w:val="000000"/>
        </w:rPr>
        <w:t>(муниципальной) услуги</w:t>
      </w:r>
    </w:p>
    <w:p w:rsidR="00E30472" w:rsidRDefault="00E30472">
      <w:pPr>
        <w:pStyle w:val="22"/>
        <w:shd w:val="clear" w:color="auto" w:fill="auto"/>
        <w:tabs>
          <w:tab w:val="left" w:pos="9439"/>
        </w:tabs>
        <w:spacing w:before="0"/>
      </w:pPr>
      <w:r>
        <w:rPr>
          <w:rStyle w:val="20"/>
          <w:color w:val="000000"/>
        </w:rPr>
        <w:t>Приложение № 4. Форма решения об отказе в приеме документов,</w:t>
      </w:r>
      <w:r>
        <w:rPr>
          <w:rStyle w:val="20"/>
          <w:color w:val="000000"/>
        </w:rPr>
        <w:tab/>
        <w:t>21</w:t>
      </w:r>
    </w:p>
    <w:p w:rsidR="00E30472" w:rsidRDefault="00E30472">
      <w:pPr>
        <w:pStyle w:val="22"/>
        <w:shd w:val="clear" w:color="auto" w:fill="auto"/>
        <w:spacing w:before="0"/>
      </w:pPr>
      <w:r>
        <w:rPr>
          <w:rStyle w:val="20"/>
          <w:color w:val="000000"/>
        </w:rPr>
        <w:t>необходимых для предоставлении государственной услуги</w:t>
      </w:r>
    </w:p>
    <w:p w:rsidR="00E30472" w:rsidRDefault="00E30472">
      <w:pPr>
        <w:pStyle w:val="22"/>
        <w:shd w:val="clear" w:color="auto" w:fill="auto"/>
        <w:tabs>
          <w:tab w:val="left" w:pos="9439"/>
        </w:tabs>
        <w:spacing w:before="0"/>
      </w:pPr>
      <w:r>
        <w:rPr>
          <w:rStyle w:val="20"/>
          <w:color w:val="000000"/>
        </w:rPr>
        <w:t>Приложение № 5. Состав, последовательность и сроки выполнения</w:t>
      </w:r>
      <w:r>
        <w:rPr>
          <w:rStyle w:val="20"/>
          <w:color w:val="000000"/>
        </w:rPr>
        <w:tab/>
        <w:t>23</w:t>
      </w:r>
    </w:p>
    <w:p w:rsidR="00E30472" w:rsidRDefault="00E30472">
      <w:pPr>
        <w:pStyle w:val="22"/>
        <w:shd w:val="clear" w:color="auto" w:fill="auto"/>
        <w:spacing w:before="0"/>
        <w:ind w:right="1220"/>
      </w:pPr>
      <w:r>
        <w:rPr>
          <w:rStyle w:val="20"/>
          <w:color w:val="000000"/>
        </w:rPr>
        <w:t>административных процедур (действий) при предоставлении государственной услуги</w:t>
      </w:r>
    </w:p>
    <w:p w:rsidR="00E30472" w:rsidRDefault="00E30472">
      <w:pPr>
        <w:pStyle w:val="22"/>
        <w:shd w:val="clear" w:color="auto" w:fill="auto"/>
        <w:tabs>
          <w:tab w:val="left" w:pos="9439"/>
        </w:tabs>
        <w:spacing w:before="0"/>
      </w:pPr>
      <w:r>
        <w:rPr>
          <w:rStyle w:val="20"/>
          <w:color w:val="000000"/>
        </w:rPr>
        <w:t>Приложение № 6. Форма выписки из государственного лесного реестра</w:t>
      </w:r>
      <w:r>
        <w:rPr>
          <w:rStyle w:val="20"/>
          <w:color w:val="000000"/>
        </w:rPr>
        <w:tab/>
        <w:t>29</w:t>
      </w:r>
    </w:p>
    <w:p w:rsidR="00E30472" w:rsidRDefault="00E30472">
      <w:pPr>
        <w:pStyle w:val="22"/>
        <w:shd w:val="clear" w:color="auto" w:fill="auto"/>
        <w:tabs>
          <w:tab w:val="left" w:pos="9439"/>
        </w:tabs>
        <w:spacing w:before="0"/>
      </w:pPr>
      <w:r>
        <w:rPr>
          <w:rStyle w:val="20"/>
          <w:color w:val="000000"/>
        </w:rPr>
        <w:t>Приложение № 7. Форма уведомления об отказе в предоставлении</w:t>
      </w:r>
      <w:r>
        <w:rPr>
          <w:rStyle w:val="20"/>
          <w:color w:val="000000"/>
        </w:rPr>
        <w:tab/>
        <w:t>30</w:t>
      </w:r>
    </w:p>
    <w:p w:rsidR="00E30472" w:rsidRDefault="00E30472">
      <w:pPr>
        <w:pStyle w:val="22"/>
        <w:shd w:val="clear" w:color="auto" w:fill="auto"/>
        <w:spacing w:before="0"/>
      </w:pPr>
      <w:r>
        <w:rPr>
          <w:rStyle w:val="20"/>
          <w:color w:val="000000"/>
        </w:rPr>
        <w:t>выписки из государственного лесного реестра</w:t>
      </w:r>
    </w:p>
    <w:p w:rsidR="00E30472" w:rsidRDefault="00E30472">
      <w:pPr>
        <w:pStyle w:val="22"/>
        <w:shd w:val="clear" w:color="auto" w:fill="auto"/>
        <w:tabs>
          <w:tab w:val="left" w:pos="2366"/>
          <w:tab w:val="left" w:pos="9439"/>
        </w:tabs>
        <w:spacing w:before="0"/>
      </w:pPr>
      <w:r>
        <w:rPr>
          <w:rStyle w:val="20"/>
          <w:color w:val="000000"/>
        </w:rPr>
        <w:t>Приложение №</w:t>
      </w:r>
      <w:r>
        <w:rPr>
          <w:rStyle w:val="20"/>
          <w:color w:val="000000"/>
        </w:rPr>
        <w:tab/>
        <w:t>8. Заявление о предоставлении выписки из</w:t>
      </w:r>
      <w:r>
        <w:rPr>
          <w:rStyle w:val="20"/>
          <w:color w:val="000000"/>
        </w:rPr>
        <w:tab/>
        <w:t>31</w:t>
      </w:r>
    </w:p>
    <w:p w:rsidR="00E30472" w:rsidRDefault="00E30472">
      <w:pPr>
        <w:pStyle w:val="22"/>
        <w:shd w:val="clear" w:color="auto" w:fill="auto"/>
        <w:spacing w:before="0"/>
      </w:pPr>
      <w:r>
        <w:rPr>
          <w:rStyle w:val="20"/>
          <w:color w:val="000000"/>
        </w:rPr>
        <w:t>государственного лесного реестра</w:t>
      </w:r>
    </w:p>
    <w:p w:rsidR="00E30472" w:rsidRDefault="00E30472">
      <w:pPr>
        <w:pStyle w:val="22"/>
        <w:shd w:val="clear" w:color="auto" w:fill="auto"/>
        <w:tabs>
          <w:tab w:val="left" w:pos="9439"/>
        </w:tabs>
        <w:spacing w:before="0"/>
      </w:pPr>
      <w:r>
        <w:rPr>
          <w:rStyle w:val="20"/>
          <w:color w:val="000000"/>
        </w:rPr>
        <w:t>Приложение № 9. Форма уведомления об отказе в приеме документов,</w:t>
      </w:r>
      <w:r>
        <w:rPr>
          <w:rStyle w:val="20"/>
          <w:color w:val="000000"/>
        </w:rPr>
        <w:tab/>
        <w:t>32</w:t>
      </w:r>
    </w:p>
    <w:p w:rsidR="00E30472" w:rsidRDefault="00E30472">
      <w:pPr>
        <w:pStyle w:val="21"/>
        <w:shd w:val="clear" w:color="auto" w:fill="auto"/>
        <w:spacing w:before="0" w:line="322" w:lineRule="exact"/>
        <w:ind w:firstLine="0"/>
      </w:pPr>
      <w:r>
        <w:fldChar w:fldCharType="end"/>
      </w:r>
      <w:r>
        <w:rPr>
          <w:rStyle w:val="2"/>
          <w:color w:val="000000"/>
        </w:rPr>
        <w:t>необходимых для предоставления услуги</w:t>
      </w:r>
    </w:p>
    <w:p w:rsidR="00E30472" w:rsidRDefault="00E30472">
      <w:pPr>
        <w:pStyle w:val="24"/>
        <w:keepNext/>
        <w:keepLines/>
        <w:shd w:val="clear" w:color="auto" w:fill="auto"/>
        <w:spacing w:after="299" w:line="280" w:lineRule="exact"/>
      </w:pPr>
      <w:bookmarkStart w:id="1" w:name="bookmark0"/>
      <w:r>
        <w:rPr>
          <w:rStyle w:val="23"/>
          <w:b/>
          <w:bCs/>
          <w:color w:val="000000"/>
        </w:rPr>
        <w:t>Раздел I. Общие положения.</w:t>
      </w:r>
      <w:bookmarkEnd w:id="1"/>
    </w:p>
    <w:p w:rsidR="00E30472" w:rsidRDefault="00E30472" w:rsidP="00E30472">
      <w:pPr>
        <w:pStyle w:val="21"/>
        <w:numPr>
          <w:ilvl w:val="0"/>
          <w:numId w:val="1"/>
        </w:numPr>
        <w:shd w:val="clear" w:color="auto" w:fill="auto"/>
        <w:tabs>
          <w:tab w:val="left" w:pos="642"/>
        </w:tabs>
        <w:spacing w:before="0" w:line="322" w:lineRule="exact"/>
        <w:ind w:firstLine="0"/>
      </w:pPr>
      <w:r>
        <w:rPr>
          <w:rStyle w:val="2"/>
          <w:color w:val="000000"/>
        </w:rPr>
        <w:t xml:space="preserve">Настоящий административный регламент предоставления муниципальной услуги (далее - Административный регламент) устанавливает стандарт и порядок предоставления муниципальной услуги по выдаче акта освидетельствования проведения основных работ по строительству (реконструкции) объекта индивидуального жилищного строительства (далее - ИЖС), осуществляемому с привлечением средств материнского (семейного) капитала (далее - </w:t>
      </w:r>
      <w:r>
        <w:rPr>
          <w:rStyle w:val="2"/>
          <w:color w:val="000000"/>
        </w:rPr>
        <w:lastRenderedPageBreak/>
        <w:t>муниципальная услуга).</w:t>
      </w:r>
    </w:p>
    <w:p w:rsidR="00E30472" w:rsidRDefault="00E30472" w:rsidP="00E30472">
      <w:pPr>
        <w:pStyle w:val="21"/>
        <w:numPr>
          <w:ilvl w:val="0"/>
          <w:numId w:val="1"/>
        </w:numPr>
        <w:shd w:val="clear" w:color="auto" w:fill="auto"/>
        <w:tabs>
          <w:tab w:val="left" w:pos="642"/>
        </w:tabs>
        <w:spacing w:before="0" w:line="322" w:lineRule="exact"/>
        <w:ind w:firstLine="0"/>
      </w:pPr>
      <w:r>
        <w:rPr>
          <w:rStyle w:val="2"/>
          <w:color w:val="000000"/>
        </w:rPr>
        <w:t>Заявителями на получение муниципальной услуги являются физические лица, получившие государственный сертификат на материнский (семейный) капитал. (далее - заявитель).</w:t>
      </w:r>
    </w:p>
    <w:p w:rsidR="00E30472" w:rsidRDefault="00E30472">
      <w:pPr>
        <w:pStyle w:val="21"/>
        <w:shd w:val="clear" w:color="auto" w:fill="auto"/>
        <w:spacing w:before="0" w:line="322" w:lineRule="exact"/>
        <w:ind w:firstLine="0"/>
      </w:pPr>
      <w:r>
        <w:rPr>
          <w:rStyle w:val="2"/>
          <w:color w:val="000000"/>
        </w:rPr>
        <w:t>Интересы заявителей могут представлять законные представители или иные лица, уполномоченные заявителем в установленном порядке (далее - представитель заявителя).</w:t>
      </w:r>
    </w:p>
    <w:p w:rsidR="00E30472" w:rsidRDefault="00E30472" w:rsidP="00E30472">
      <w:pPr>
        <w:pStyle w:val="21"/>
        <w:numPr>
          <w:ilvl w:val="0"/>
          <w:numId w:val="1"/>
        </w:numPr>
        <w:shd w:val="clear" w:color="auto" w:fill="auto"/>
        <w:tabs>
          <w:tab w:val="left" w:pos="535"/>
        </w:tabs>
        <w:spacing w:before="0" w:line="322" w:lineRule="exact"/>
        <w:ind w:firstLine="0"/>
      </w:pPr>
      <w:r>
        <w:rPr>
          <w:rStyle w:val="2"/>
          <w:color w:val="000000"/>
        </w:rPr>
        <w:t>Информирование о предоставлении муниципальной услуги:</w:t>
      </w:r>
    </w:p>
    <w:p w:rsidR="00E30472" w:rsidRDefault="00E30472" w:rsidP="00E30472">
      <w:pPr>
        <w:pStyle w:val="21"/>
        <w:numPr>
          <w:ilvl w:val="0"/>
          <w:numId w:val="2"/>
        </w:numPr>
        <w:shd w:val="clear" w:color="auto" w:fill="auto"/>
        <w:tabs>
          <w:tab w:val="left" w:pos="746"/>
        </w:tabs>
        <w:spacing w:before="0" w:line="322" w:lineRule="exact"/>
        <w:ind w:firstLine="0"/>
      </w:pPr>
      <w:r>
        <w:rPr>
          <w:rStyle w:val="2"/>
          <w:color w:val="000000"/>
        </w:rPr>
        <w:t>информация о порядке предоставления муниципальной услуги размещается:</w:t>
      </w:r>
    </w:p>
    <w:p w:rsidR="00E30472" w:rsidRDefault="00E30472" w:rsidP="00E30472">
      <w:pPr>
        <w:pStyle w:val="21"/>
        <w:numPr>
          <w:ilvl w:val="0"/>
          <w:numId w:val="3"/>
        </w:numPr>
        <w:shd w:val="clear" w:color="auto" w:fill="auto"/>
        <w:tabs>
          <w:tab w:val="left" w:pos="381"/>
        </w:tabs>
        <w:spacing w:before="0" w:line="322" w:lineRule="exact"/>
        <w:ind w:firstLine="0"/>
      </w:pPr>
      <w:r>
        <w:rPr>
          <w:rStyle w:val="2"/>
          <w:color w:val="000000"/>
        </w:rPr>
        <w:t>на информационных стендах, содержащих визуальную и текстовую информацию о муниципальной услуге, расположенных в помещениях многофункциональных центров предоставления государственных и муниципальных услуг.</w:t>
      </w:r>
    </w:p>
    <w:p w:rsidR="00E30472" w:rsidRDefault="00E30472" w:rsidP="00E30472">
      <w:pPr>
        <w:pStyle w:val="21"/>
        <w:numPr>
          <w:ilvl w:val="0"/>
          <w:numId w:val="3"/>
        </w:numPr>
        <w:shd w:val="clear" w:color="auto" w:fill="auto"/>
        <w:tabs>
          <w:tab w:val="left" w:pos="381"/>
        </w:tabs>
        <w:spacing w:before="0" w:line="322" w:lineRule="exact"/>
        <w:ind w:firstLine="0"/>
      </w:pPr>
      <w:r>
        <w:rPr>
          <w:rStyle w:val="2"/>
          <w:color w:val="000000"/>
        </w:rPr>
        <w:t xml:space="preserve">на официальном сайте муниципального образования </w:t>
      </w:r>
      <w:r w:rsidR="006C09BC">
        <w:rPr>
          <w:rStyle w:val="2"/>
          <w:color w:val="000000"/>
        </w:rPr>
        <w:t>«Деревня Сени»</w:t>
      </w:r>
      <w:r>
        <w:rPr>
          <w:rStyle w:val="2"/>
          <w:color w:val="000000"/>
        </w:rPr>
        <w:t xml:space="preserve"> в информационно-телекоммуникационной сети «Интернет» </w:t>
      </w:r>
      <w:r w:rsidR="006C09BC" w:rsidRPr="006C09BC">
        <w:rPr>
          <w:rStyle w:val="25"/>
          <w:color w:val="000000"/>
        </w:rPr>
        <w:t xml:space="preserve">http://www.admkondrovo.ru./ administration/gorodskie_i_selskie_poseleniya_dzerzhinskogo_ rayon/selskoe_poselenie_derevnya seni/  </w:t>
      </w:r>
    </w:p>
    <w:p w:rsidR="00E30472" w:rsidRDefault="00E30472" w:rsidP="00E30472">
      <w:pPr>
        <w:pStyle w:val="21"/>
        <w:numPr>
          <w:ilvl w:val="0"/>
          <w:numId w:val="3"/>
        </w:numPr>
        <w:shd w:val="clear" w:color="auto" w:fill="auto"/>
        <w:tabs>
          <w:tab w:val="left" w:pos="381"/>
        </w:tabs>
        <w:spacing w:before="0" w:line="322" w:lineRule="exact"/>
        <w:ind w:firstLine="0"/>
      </w:pPr>
      <w:r>
        <w:rPr>
          <w:rStyle w:val="2"/>
          <w:color w:val="000000"/>
        </w:rPr>
        <w:t>на Региональном портале государственных и муниципальных услуг (далее - Региональный портал);</w:t>
      </w:r>
    </w:p>
    <w:p w:rsidR="00E30472" w:rsidRDefault="00E30472" w:rsidP="00E30472">
      <w:pPr>
        <w:pStyle w:val="21"/>
        <w:numPr>
          <w:ilvl w:val="0"/>
          <w:numId w:val="3"/>
        </w:numPr>
        <w:shd w:val="clear" w:color="auto" w:fill="auto"/>
        <w:tabs>
          <w:tab w:val="left" w:pos="386"/>
        </w:tabs>
        <w:spacing w:before="0" w:line="322" w:lineRule="exact"/>
        <w:ind w:firstLine="0"/>
      </w:pPr>
      <w:r>
        <w:rPr>
          <w:rStyle w:val="2"/>
          <w:color w:val="000000"/>
        </w:rPr>
        <w:t xml:space="preserve">на Едином портале государственных и муниципальных услуг (функций) </w:t>
      </w:r>
      <w:r w:rsidRPr="006C09BC">
        <w:rPr>
          <w:rStyle w:val="2"/>
          <w:color w:val="000000"/>
          <w:lang w:eastAsia="en-US"/>
        </w:rPr>
        <w:t>(</w:t>
      </w:r>
      <w:r>
        <w:rPr>
          <w:rStyle w:val="2"/>
          <w:color w:val="000000"/>
          <w:lang w:val="en-US" w:eastAsia="en-US"/>
        </w:rPr>
        <w:t>https</w:t>
      </w:r>
      <w:r w:rsidRPr="006C09BC">
        <w:rPr>
          <w:rStyle w:val="2"/>
          <w:color w:val="000000"/>
          <w:lang w:eastAsia="en-US"/>
        </w:rPr>
        <w:t xml:space="preserve">:// </w:t>
      </w:r>
      <w:hyperlink r:id="rId10" w:history="1">
        <w:r>
          <w:rPr>
            <w:rStyle w:val="a3"/>
            <w:lang w:val="en-US" w:eastAsia="en-US"/>
          </w:rPr>
          <w:t>www</w:t>
        </w:r>
        <w:r w:rsidRPr="006C09BC">
          <w:rPr>
            <w:rStyle w:val="a3"/>
            <w:lang w:eastAsia="en-US"/>
          </w:rPr>
          <w:t>.</w:t>
        </w:r>
        <w:r>
          <w:rPr>
            <w:rStyle w:val="a3"/>
            <w:lang w:val="en-US" w:eastAsia="en-US"/>
          </w:rPr>
          <w:t>gosuslugi</w:t>
        </w:r>
        <w:r w:rsidRPr="006C09BC">
          <w:rPr>
            <w:rStyle w:val="a3"/>
            <w:lang w:eastAsia="en-US"/>
          </w:rPr>
          <w:t>.</w:t>
        </w:r>
        <w:r>
          <w:rPr>
            <w:rStyle w:val="a3"/>
            <w:lang w:val="en-US" w:eastAsia="en-US"/>
          </w:rPr>
          <w:t>ru</w:t>
        </w:r>
        <w:r w:rsidRPr="006C09BC">
          <w:rPr>
            <w:rStyle w:val="a3"/>
            <w:lang w:eastAsia="en-US"/>
          </w:rPr>
          <w:t>/</w:t>
        </w:r>
      </w:hyperlink>
      <w:r w:rsidRPr="006C09BC">
        <w:rPr>
          <w:rStyle w:val="2"/>
          <w:color w:val="000000"/>
          <w:lang w:eastAsia="en-US"/>
        </w:rPr>
        <w:t xml:space="preserve">) </w:t>
      </w:r>
      <w:r>
        <w:rPr>
          <w:rStyle w:val="2"/>
          <w:color w:val="000000"/>
        </w:rPr>
        <w:t>(далее - Единый портал);</w:t>
      </w:r>
    </w:p>
    <w:p w:rsidR="00E30472" w:rsidRDefault="00E30472" w:rsidP="00E30472">
      <w:pPr>
        <w:pStyle w:val="21"/>
        <w:numPr>
          <w:ilvl w:val="0"/>
          <w:numId w:val="3"/>
        </w:numPr>
        <w:shd w:val="clear" w:color="auto" w:fill="auto"/>
        <w:tabs>
          <w:tab w:val="left" w:pos="391"/>
        </w:tabs>
        <w:spacing w:before="0" w:line="322" w:lineRule="exact"/>
        <w:ind w:firstLine="0"/>
      </w:pPr>
      <w:r>
        <w:rPr>
          <w:rStyle w:val="2"/>
          <w:color w:val="000000"/>
        </w:rPr>
        <w:t xml:space="preserve">в государственной информационной системе «Реестр государственных и муниципальных услуг) </w:t>
      </w:r>
      <w:r w:rsidRPr="006C09BC">
        <w:rPr>
          <w:rStyle w:val="2"/>
          <w:color w:val="000000"/>
          <w:lang w:eastAsia="en-US"/>
        </w:rPr>
        <w:t>(</w:t>
      </w:r>
      <w:hyperlink r:id="rId11" w:history="1">
        <w:r>
          <w:rPr>
            <w:rStyle w:val="a3"/>
            <w:lang w:val="en-US" w:eastAsia="en-US"/>
          </w:rPr>
          <w:t>http</w:t>
        </w:r>
        <w:r w:rsidRPr="006C09BC">
          <w:rPr>
            <w:rStyle w:val="a3"/>
            <w:lang w:eastAsia="en-US"/>
          </w:rPr>
          <w:t>://</w:t>
        </w:r>
        <w:r>
          <w:rPr>
            <w:rStyle w:val="a3"/>
            <w:lang w:val="en-US" w:eastAsia="en-US"/>
          </w:rPr>
          <w:t>frgu</w:t>
        </w:r>
        <w:r w:rsidRPr="006C09BC">
          <w:rPr>
            <w:rStyle w:val="a3"/>
            <w:lang w:eastAsia="en-US"/>
          </w:rPr>
          <w:t>.</w:t>
        </w:r>
        <w:r>
          <w:rPr>
            <w:rStyle w:val="a3"/>
            <w:lang w:val="en-US" w:eastAsia="en-US"/>
          </w:rPr>
          <w:t>ru</w:t>
        </w:r>
      </w:hyperlink>
      <w:r w:rsidRPr="006C09BC">
        <w:rPr>
          <w:rStyle w:val="2"/>
          <w:color w:val="000000"/>
          <w:lang w:eastAsia="en-US"/>
        </w:rPr>
        <w:t xml:space="preserve">) </w:t>
      </w:r>
      <w:r>
        <w:rPr>
          <w:rStyle w:val="2"/>
          <w:color w:val="000000"/>
        </w:rPr>
        <w:t>(далее - Региональный реестр).</w:t>
      </w:r>
    </w:p>
    <w:p w:rsidR="00E30472" w:rsidRDefault="00E30472" w:rsidP="00E30472">
      <w:pPr>
        <w:pStyle w:val="21"/>
        <w:numPr>
          <w:ilvl w:val="0"/>
          <w:numId w:val="3"/>
        </w:numPr>
        <w:shd w:val="clear" w:color="auto" w:fill="auto"/>
        <w:tabs>
          <w:tab w:val="left" w:pos="386"/>
        </w:tabs>
        <w:spacing w:before="0" w:line="322" w:lineRule="exact"/>
        <w:ind w:firstLine="0"/>
      </w:pPr>
      <w:r>
        <w:rPr>
          <w:rStyle w:val="2"/>
          <w:color w:val="000000"/>
        </w:rPr>
        <w:t>непосредственно при личном приеме заявителя в (указать наименование органа муниципальной власти, органа местного самоуправления субъекта РФ, предоставляющего муниципальную услугу)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E30472" w:rsidRDefault="00E30472" w:rsidP="00E30472">
      <w:pPr>
        <w:pStyle w:val="21"/>
        <w:numPr>
          <w:ilvl w:val="0"/>
          <w:numId w:val="3"/>
        </w:numPr>
        <w:shd w:val="clear" w:color="auto" w:fill="auto"/>
        <w:tabs>
          <w:tab w:val="left" w:pos="381"/>
        </w:tabs>
        <w:spacing w:before="0" w:line="322" w:lineRule="exact"/>
        <w:ind w:firstLine="0"/>
      </w:pPr>
      <w:r>
        <w:rPr>
          <w:rStyle w:val="2"/>
          <w:color w:val="000000"/>
        </w:rPr>
        <w:t>по телефону Уполномоченным органом или многофункционального центра;</w:t>
      </w:r>
    </w:p>
    <w:p w:rsidR="00E30472" w:rsidRDefault="00E30472" w:rsidP="00E30472">
      <w:pPr>
        <w:pStyle w:val="21"/>
        <w:numPr>
          <w:ilvl w:val="0"/>
          <w:numId w:val="3"/>
        </w:numPr>
        <w:shd w:val="clear" w:color="auto" w:fill="auto"/>
        <w:tabs>
          <w:tab w:val="left" w:pos="386"/>
        </w:tabs>
        <w:spacing w:before="0" w:line="322" w:lineRule="exact"/>
        <w:ind w:right="1460" w:firstLine="0"/>
        <w:jc w:val="left"/>
      </w:pPr>
      <w:r>
        <w:rPr>
          <w:rStyle w:val="2"/>
          <w:color w:val="000000"/>
        </w:rPr>
        <w:t>письменно, в том числе посредством электронной почты, факсимильной связи;</w:t>
      </w:r>
    </w:p>
    <w:p w:rsidR="00E30472" w:rsidRDefault="00E30472" w:rsidP="00E30472">
      <w:pPr>
        <w:pStyle w:val="21"/>
        <w:numPr>
          <w:ilvl w:val="0"/>
          <w:numId w:val="2"/>
        </w:numPr>
        <w:shd w:val="clear" w:color="auto" w:fill="auto"/>
        <w:tabs>
          <w:tab w:val="left" w:pos="878"/>
        </w:tabs>
        <w:spacing w:before="0" w:line="322" w:lineRule="exact"/>
        <w:ind w:firstLine="0"/>
      </w:pPr>
      <w:r>
        <w:rPr>
          <w:rStyle w:val="2"/>
          <w:color w:val="000000"/>
        </w:rPr>
        <w:t>Консультирование по вопросам предоставления муниципальной услуги осуществляется:</w:t>
      </w:r>
    </w:p>
    <w:p w:rsidR="00E30472" w:rsidRDefault="00E30472" w:rsidP="00E30472">
      <w:pPr>
        <w:pStyle w:val="21"/>
        <w:numPr>
          <w:ilvl w:val="0"/>
          <w:numId w:val="4"/>
        </w:numPr>
        <w:shd w:val="clear" w:color="auto" w:fill="auto"/>
        <w:tabs>
          <w:tab w:val="left" w:pos="642"/>
        </w:tabs>
        <w:spacing w:before="0" w:line="322" w:lineRule="exact"/>
        <w:ind w:firstLine="0"/>
      </w:pPr>
      <w:r>
        <w:rPr>
          <w:rStyle w:val="2"/>
          <w:color w:val="000000"/>
        </w:rPr>
        <w:t>в многофункциональных центрах предоставления государственных и муниципальных услуг при устном обращении - лично или по телефону;</w:t>
      </w:r>
    </w:p>
    <w:p w:rsidR="00E30472" w:rsidRDefault="00E30472" w:rsidP="00E30472">
      <w:pPr>
        <w:pStyle w:val="21"/>
        <w:numPr>
          <w:ilvl w:val="0"/>
          <w:numId w:val="4"/>
        </w:numPr>
        <w:shd w:val="clear" w:color="auto" w:fill="auto"/>
        <w:tabs>
          <w:tab w:val="left" w:pos="381"/>
        </w:tabs>
        <w:spacing w:before="0" w:line="322" w:lineRule="exact"/>
        <w:ind w:firstLine="0"/>
      </w:pPr>
      <w:r>
        <w:rPr>
          <w:rStyle w:val="2"/>
          <w:color w:val="000000"/>
        </w:rPr>
        <w:t>в интерактивной форме Регионального портала;</w:t>
      </w:r>
    </w:p>
    <w:p w:rsidR="00E30472" w:rsidRDefault="00E30472" w:rsidP="00E30472">
      <w:pPr>
        <w:pStyle w:val="21"/>
        <w:numPr>
          <w:ilvl w:val="0"/>
          <w:numId w:val="4"/>
        </w:numPr>
        <w:shd w:val="clear" w:color="auto" w:fill="auto"/>
        <w:tabs>
          <w:tab w:val="left" w:pos="381"/>
        </w:tabs>
        <w:spacing w:before="0" w:line="322" w:lineRule="exact"/>
        <w:ind w:firstLine="0"/>
      </w:pPr>
      <w:r>
        <w:rPr>
          <w:rStyle w:val="2"/>
          <w:color w:val="000000"/>
        </w:rPr>
        <w:t>в структурном подразделении органа местного самоуправления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E30472" w:rsidRDefault="00E30472" w:rsidP="00E30472">
      <w:pPr>
        <w:pStyle w:val="21"/>
        <w:numPr>
          <w:ilvl w:val="0"/>
          <w:numId w:val="2"/>
        </w:numPr>
        <w:shd w:val="clear" w:color="auto" w:fill="auto"/>
        <w:tabs>
          <w:tab w:val="left" w:pos="754"/>
        </w:tabs>
        <w:spacing w:before="0" w:line="322" w:lineRule="exact"/>
        <w:ind w:firstLine="0"/>
      </w:pPr>
      <w:r>
        <w:rPr>
          <w:rStyle w:val="2"/>
          <w:color w:val="000000"/>
        </w:rPr>
        <w:t>Информация на Едином портале, Региональном портале о порядке и сроках предоставления муниципальной услуги на основании сведений, содержащихся в Региональном реестре, предоставляется заявителю бесплатно.</w:t>
      </w:r>
    </w:p>
    <w:p w:rsidR="00E30472" w:rsidRDefault="00E30472">
      <w:pPr>
        <w:pStyle w:val="21"/>
        <w:shd w:val="clear" w:color="auto" w:fill="auto"/>
        <w:spacing w:before="0" w:line="322" w:lineRule="exact"/>
        <w:ind w:firstLine="0"/>
      </w:pPr>
      <w:r>
        <w:rPr>
          <w:rStyle w:val="2"/>
          <w:color w:val="000000"/>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30472" w:rsidRDefault="00E30472" w:rsidP="00E30472">
      <w:pPr>
        <w:pStyle w:val="21"/>
        <w:numPr>
          <w:ilvl w:val="0"/>
          <w:numId w:val="2"/>
        </w:numPr>
        <w:shd w:val="clear" w:color="auto" w:fill="auto"/>
        <w:tabs>
          <w:tab w:val="left" w:pos="754"/>
        </w:tabs>
        <w:spacing w:before="0" w:line="322" w:lineRule="exact"/>
        <w:ind w:firstLine="0"/>
      </w:pPr>
      <w:r>
        <w:rPr>
          <w:rStyle w:val="2"/>
          <w:color w:val="000000"/>
        </w:rPr>
        <w:t xml:space="preserve">При обращении заявителя лично или по телефону в соответствии с поступившим обращением может быть предоставлена информация о месте нахождения многофункционального центра предоставления государственных и муниципальных услуг, в структурном подразделении органа местного самоуправления (адрес, график работы, </w:t>
      </w:r>
      <w:r>
        <w:rPr>
          <w:rStyle w:val="2"/>
          <w:color w:val="000000"/>
        </w:rPr>
        <w:lastRenderedPageBreak/>
        <w:t>справочные телефоны); о порядке предоставления муниципальной услуги, о способах и сроках подачи заявлений; о категориях граждан, которым предоставляется муниципальная услуга; о нормативных правовых актах, регулирующих вопросы предоставления муниципальной услуги; о перечне документов, необходимых для рассмотрения заявления о предоставлении муниципальной услуги, о сроках приема и регистрации заявления; о ходе предоставления муниципальной услуги; о месте размещения на официальном сайте информации по вопросам предоставления муниципальной услуги; о порядке обжалования действий или бездействия должностных лиц органа местного самоуправления.</w:t>
      </w:r>
    </w:p>
    <w:p w:rsidR="00E30472" w:rsidRDefault="00E30472">
      <w:pPr>
        <w:pStyle w:val="21"/>
        <w:shd w:val="clear" w:color="auto" w:fill="auto"/>
        <w:spacing w:before="0" w:line="322" w:lineRule="exact"/>
        <w:ind w:firstLine="0"/>
      </w:pPr>
      <w:r>
        <w:rPr>
          <w:rStyle w:val="2"/>
          <w:color w:val="000000"/>
        </w:rPr>
        <w:t>По письменному обращению должностные лица отдела, ответственного за предоставление муниципальной услуги, подробно в письменной форме разъясняют заявителю порядок предоставления муниципальной услуги и вопросы, указанные в</w:t>
      </w:r>
    </w:p>
    <w:p w:rsidR="00E30472" w:rsidRDefault="00E30472">
      <w:pPr>
        <w:pStyle w:val="21"/>
        <w:shd w:val="clear" w:color="auto" w:fill="auto"/>
        <w:tabs>
          <w:tab w:val="left" w:leader="underscore" w:pos="8693"/>
        </w:tabs>
        <w:spacing w:before="0" w:line="322" w:lineRule="exact"/>
        <w:ind w:firstLine="0"/>
      </w:pPr>
      <w:r>
        <w:rPr>
          <w:rStyle w:val="2"/>
          <w:color w:val="000000"/>
        </w:rPr>
        <w:t>настоящем пункте Административного регламента, и в течение</w:t>
      </w:r>
      <w:r>
        <w:rPr>
          <w:rStyle w:val="2"/>
          <w:color w:val="000000"/>
        </w:rPr>
        <w:tab/>
      </w:r>
      <w:r>
        <w:rPr>
          <w:rStyle w:val="25"/>
          <w:color w:val="000000"/>
        </w:rPr>
        <w:t>(указывается</w:t>
      </w:r>
    </w:p>
    <w:p w:rsidR="00E30472" w:rsidRDefault="00E30472">
      <w:pPr>
        <w:pStyle w:val="21"/>
        <w:shd w:val="clear" w:color="auto" w:fill="auto"/>
        <w:spacing w:before="0" w:line="322" w:lineRule="exact"/>
        <w:ind w:firstLine="0"/>
      </w:pPr>
      <w:r>
        <w:rPr>
          <w:rStyle w:val="25"/>
          <w:color w:val="000000"/>
        </w:rPr>
        <w:t>срок)</w:t>
      </w:r>
      <w:r>
        <w:rPr>
          <w:rStyle w:val="2"/>
          <w:color w:val="000000"/>
        </w:rPr>
        <w:t xml:space="preserve"> со дня регистрации обращения направляют ответ заявителю.</w:t>
      </w:r>
    </w:p>
    <w:p w:rsidR="00E30472" w:rsidRDefault="00E30472" w:rsidP="00E30472">
      <w:pPr>
        <w:pStyle w:val="21"/>
        <w:numPr>
          <w:ilvl w:val="0"/>
          <w:numId w:val="2"/>
        </w:numPr>
        <w:shd w:val="clear" w:color="auto" w:fill="auto"/>
        <w:tabs>
          <w:tab w:val="left" w:pos="754"/>
        </w:tabs>
        <w:spacing w:before="0" w:line="322" w:lineRule="exact"/>
        <w:ind w:firstLine="0"/>
        <w:jc w:val="left"/>
      </w:pPr>
      <w:r>
        <w:rPr>
          <w:rStyle w:val="2"/>
          <w:color w:val="000000"/>
        </w:rPr>
        <w:t>Информация по вопросам предоставления муниципальной услуги размещается на официальном сайте органа местного самоуправления и на информационных стендах в помещениях органа местного самоуправления для работы с заявителями. Информация, размещаемая на информационных стендах и на официальном сайте органа местного самоуправления в информационно-телекоммуникационной сети «Интернет», включает сведения о муниципальной услуге, содержащиеся в пунктах 2.1,</w:t>
      </w:r>
    </w:p>
    <w:p w:rsidR="00E30472" w:rsidRDefault="00E30472" w:rsidP="00E30472">
      <w:pPr>
        <w:pStyle w:val="21"/>
        <w:numPr>
          <w:ilvl w:val="0"/>
          <w:numId w:val="5"/>
        </w:numPr>
        <w:shd w:val="clear" w:color="auto" w:fill="auto"/>
        <w:tabs>
          <w:tab w:val="left" w:pos="698"/>
          <w:tab w:val="left" w:pos="734"/>
        </w:tabs>
        <w:spacing w:before="0" w:after="333" w:line="322" w:lineRule="exact"/>
        <w:ind w:firstLine="0"/>
      </w:pPr>
      <w:r>
        <w:rPr>
          <w:rStyle w:val="2"/>
          <w:color w:val="000000"/>
        </w:rPr>
        <w:t>2.5, 2.6, 2.7, 2.8, 2.9, 2.10, 2.11, 2.12, 5.1 Административного регламента, информацию о месте нахождения, справочных телефонах, времени работы органа местного самоуправления, о графике приема заявлений на предоставление муниципальной услуги.</w:t>
      </w:r>
    </w:p>
    <w:p w:rsidR="00E30472" w:rsidRDefault="00E30472">
      <w:pPr>
        <w:pStyle w:val="24"/>
        <w:keepNext/>
        <w:keepLines/>
        <w:shd w:val="clear" w:color="auto" w:fill="auto"/>
        <w:spacing w:after="353" w:line="280" w:lineRule="exact"/>
        <w:ind w:left="240"/>
        <w:jc w:val="left"/>
      </w:pPr>
      <w:bookmarkStart w:id="2" w:name="bookmark1"/>
      <w:r>
        <w:rPr>
          <w:rStyle w:val="23"/>
          <w:b/>
          <w:bCs/>
          <w:color w:val="000000"/>
        </w:rPr>
        <w:t>Раздел II. Стандарт предоставления государственной (муниципальной) услуги.</w:t>
      </w:r>
      <w:bookmarkEnd w:id="2"/>
    </w:p>
    <w:p w:rsidR="00E30472" w:rsidRDefault="00E30472" w:rsidP="00E30472">
      <w:pPr>
        <w:pStyle w:val="21"/>
        <w:numPr>
          <w:ilvl w:val="0"/>
          <w:numId w:val="6"/>
        </w:numPr>
        <w:shd w:val="clear" w:color="auto" w:fill="auto"/>
        <w:tabs>
          <w:tab w:val="left" w:pos="2134"/>
        </w:tabs>
        <w:spacing w:before="0" w:after="303" w:line="260" w:lineRule="exact"/>
        <w:ind w:left="1600" w:firstLine="0"/>
      </w:pPr>
      <w:r>
        <w:rPr>
          <w:rStyle w:val="2"/>
          <w:color w:val="000000"/>
        </w:rPr>
        <w:t>Наименование государственной (муниципальной) услуги</w:t>
      </w:r>
    </w:p>
    <w:p w:rsidR="00E30472" w:rsidRDefault="00E30472">
      <w:pPr>
        <w:pStyle w:val="21"/>
        <w:shd w:val="clear" w:color="auto" w:fill="auto"/>
        <w:spacing w:before="0" w:line="322" w:lineRule="exact"/>
        <w:ind w:firstLine="0"/>
      </w:pPr>
      <w:r>
        <w:rPr>
          <w:rStyle w:val="2"/>
          <w:color w:val="000000"/>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E30472" w:rsidRDefault="00E30472" w:rsidP="00E30472">
      <w:pPr>
        <w:pStyle w:val="21"/>
        <w:numPr>
          <w:ilvl w:val="0"/>
          <w:numId w:val="6"/>
        </w:numPr>
        <w:shd w:val="clear" w:color="auto" w:fill="auto"/>
        <w:tabs>
          <w:tab w:val="left" w:pos="1573"/>
        </w:tabs>
        <w:spacing w:before="0" w:after="244" w:line="326" w:lineRule="exact"/>
        <w:ind w:left="620" w:firstLine="400"/>
        <w:jc w:val="left"/>
      </w:pPr>
      <w:r>
        <w:rPr>
          <w:rStyle w:val="2"/>
          <w:color w:val="000000"/>
        </w:rPr>
        <w:t>Наименование исполнительно-распорядительного органа местного самоуправления, непосредственно предоставляющего муниципальную услугу</w:t>
      </w:r>
    </w:p>
    <w:p w:rsidR="00E30472" w:rsidRDefault="006C09BC" w:rsidP="006C09BC">
      <w:pPr>
        <w:pStyle w:val="110"/>
        <w:shd w:val="clear" w:color="auto" w:fill="auto"/>
        <w:tabs>
          <w:tab w:val="left" w:leader="underscore" w:pos="3086"/>
        </w:tabs>
        <w:spacing w:before="0"/>
      </w:pPr>
      <w:r>
        <w:rPr>
          <w:rStyle w:val="111"/>
          <w:i w:val="0"/>
          <w:iCs w:val="0"/>
          <w:color w:val="000000"/>
        </w:rPr>
        <w:t>Администрация МО СП «Деревня Сени»</w:t>
      </w:r>
      <w:r w:rsidR="00E30472">
        <w:rPr>
          <w:rStyle w:val="11"/>
          <w:i/>
          <w:iCs/>
          <w:color w:val="000000"/>
        </w:rPr>
        <w:t>.</w:t>
      </w:r>
    </w:p>
    <w:p w:rsidR="00E30472" w:rsidRDefault="00E30472" w:rsidP="00E30472">
      <w:pPr>
        <w:pStyle w:val="21"/>
        <w:numPr>
          <w:ilvl w:val="0"/>
          <w:numId w:val="7"/>
        </w:numPr>
        <w:shd w:val="clear" w:color="auto" w:fill="auto"/>
        <w:tabs>
          <w:tab w:val="left" w:pos="752"/>
        </w:tabs>
        <w:spacing w:before="0" w:line="322" w:lineRule="exact"/>
        <w:ind w:firstLine="0"/>
      </w:pPr>
      <w:r>
        <w:rPr>
          <w:rStyle w:val="2"/>
          <w:color w:val="000000"/>
        </w:rPr>
        <w:t>В предоставлении муниципальной услуги принимают участие уполномоченные органы местного самоуправления (многофункциональные центры при наличии соответствующего соглашения о взаимодействии).</w:t>
      </w:r>
    </w:p>
    <w:p w:rsidR="00E30472" w:rsidRDefault="00E30472">
      <w:pPr>
        <w:pStyle w:val="21"/>
        <w:shd w:val="clear" w:color="auto" w:fill="auto"/>
        <w:spacing w:before="0" w:line="322" w:lineRule="exact"/>
        <w:ind w:firstLine="0"/>
      </w:pPr>
      <w:r>
        <w:rPr>
          <w:rStyle w:val="2"/>
          <w:color w:val="000000"/>
        </w:rPr>
        <w:t>При предоставлении муниципальной услуги органы местного самоуправления взаимодействует с:</w:t>
      </w:r>
    </w:p>
    <w:p w:rsidR="00E30472" w:rsidRDefault="00E30472">
      <w:pPr>
        <w:pStyle w:val="21"/>
        <w:shd w:val="clear" w:color="auto" w:fill="auto"/>
        <w:spacing w:before="0" w:line="322" w:lineRule="exact"/>
        <w:ind w:firstLine="0"/>
        <w:jc w:val="left"/>
      </w:pPr>
      <w:r>
        <w:rPr>
          <w:rStyle w:val="2"/>
          <w:color w:val="000000"/>
        </w:rPr>
        <w:t>Федеральной службой государственной регистрации, кадастра и картографии; Пенсионным фондом Российской Федерации.</w:t>
      </w:r>
    </w:p>
    <w:p w:rsidR="00E30472" w:rsidRDefault="00E30472" w:rsidP="00E30472">
      <w:pPr>
        <w:pStyle w:val="21"/>
        <w:numPr>
          <w:ilvl w:val="0"/>
          <w:numId w:val="7"/>
        </w:numPr>
        <w:shd w:val="clear" w:color="auto" w:fill="auto"/>
        <w:tabs>
          <w:tab w:val="left" w:pos="761"/>
        </w:tabs>
        <w:spacing w:before="0" w:after="289" w:line="322" w:lineRule="exact"/>
        <w:ind w:firstLine="0"/>
      </w:pPr>
      <w:r>
        <w:rPr>
          <w:rStyle w:val="2"/>
          <w:color w:val="000000"/>
        </w:rPr>
        <w:t>При предоставлении муниципальной услуги органу местного самоуправления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E30472" w:rsidRDefault="00E30472" w:rsidP="00E30472">
      <w:pPr>
        <w:pStyle w:val="21"/>
        <w:numPr>
          <w:ilvl w:val="1"/>
          <w:numId w:val="7"/>
        </w:numPr>
        <w:shd w:val="clear" w:color="auto" w:fill="auto"/>
        <w:tabs>
          <w:tab w:val="left" w:pos="860"/>
        </w:tabs>
        <w:spacing w:before="0" w:line="260" w:lineRule="exact"/>
        <w:ind w:left="320" w:firstLine="0"/>
      </w:pPr>
      <w:r>
        <w:rPr>
          <w:rStyle w:val="2"/>
          <w:color w:val="000000"/>
        </w:rPr>
        <w:t>Нормативные правовые акты, регулирующие предоставление государственной</w:t>
      </w:r>
    </w:p>
    <w:p w:rsidR="00E30472" w:rsidRDefault="00E30472">
      <w:pPr>
        <w:pStyle w:val="21"/>
        <w:shd w:val="clear" w:color="auto" w:fill="auto"/>
        <w:spacing w:before="0" w:after="298" w:line="260" w:lineRule="exact"/>
        <w:ind w:right="20" w:firstLine="0"/>
        <w:jc w:val="center"/>
      </w:pPr>
      <w:r>
        <w:rPr>
          <w:rStyle w:val="2"/>
          <w:color w:val="000000"/>
        </w:rPr>
        <w:t>(муниципальной) услуги</w:t>
      </w:r>
    </w:p>
    <w:p w:rsidR="00E30472" w:rsidRDefault="00E30472">
      <w:pPr>
        <w:pStyle w:val="21"/>
        <w:shd w:val="clear" w:color="auto" w:fill="auto"/>
        <w:spacing w:before="0" w:after="289" w:line="322" w:lineRule="exact"/>
        <w:ind w:firstLine="0"/>
      </w:pPr>
      <w:r>
        <w:rPr>
          <w:rStyle w:val="2"/>
          <w:color w:val="000000"/>
        </w:rPr>
        <w:lastRenderedPageBreak/>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и на Едином портале.</w:t>
      </w:r>
    </w:p>
    <w:p w:rsidR="00E30472" w:rsidRDefault="00E30472" w:rsidP="00E30472">
      <w:pPr>
        <w:pStyle w:val="21"/>
        <w:numPr>
          <w:ilvl w:val="1"/>
          <w:numId w:val="7"/>
        </w:numPr>
        <w:shd w:val="clear" w:color="auto" w:fill="auto"/>
        <w:tabs>
          <w:tab w:val="left" w:pos="1925"/>
        </w:tabs>
        <w:spacing w:before="0" w:after="303" w:line="260" w:lineRule="exact"/>
        <w:ind w:left="1380" w:firstLine="0"/>
      </w:pPr>
      <w:r>
        <w:rPr>
          <w:rStyle w:val="2"/>
          <w:color w:val="000000"/>
        </w:rPr>
        <w:t>Описание результата предоставления муниципальной услуги</w:t>
      </w:r>
    </w:p>
    <w:p w:rsidR="00E30472" w:rsidRDefault="00E30472" w:rsidP="00E30472">
      <w:pPr>
        <w:pStyle w:val="21"/>
        <w:numPr>
          <w:ilvl w:val="2"/>
          <w:numId w:val="7"/>
        </w:numPr>
        <w:shd w:val="clear" w:color="auto" w:fill="auto"/>
        <w:tabs>
          <w:tab w:val="left" w:pos="752"/>
        </w:tabs>
        <w:spacing w:before="0" w:line="322" w:lineRule="exact"/>
        <w:ind w:firstLine="0"/>
      </w:pPr>
      <w:r>
        <w:rPr>
          <w:rStyle w:val="2"/>
          <w:color w:val="000000"/>
        </w:rPr>
        <w:t>Результатом предоставления муниципальной услуги является:</w:t>
      </w:r>
    </w:p>
    <w:p w:rsidR="00E30472" w:rsidRDefault="00E30472" w:rsidP="00E30472">
      <w:pPr>
        <w:pStyle w:val="21"/>
        <w:numPr>
          <w:ilvl w:val="0"/>
          <w:numId w:val="8"/>
        </w:numPr>
        <w:shd w:val="clear" w:color="auto" w:fill="auto"/>
        <w:tabs>
          <w:tab w:val="left" w:pos="747"/>
        </w:tabs>
        <w:spacing w:before="0" w:line="322" w:lineRule="exact"/>
        <w:ind w:firstLine="0"/>
      </w:pPr>
      <w:r>
        <w:rPr>
          <w:rStyle w:val="2"/>
          <w:color w:val="000000"/>
        </w:rPr>
        <w:t>акт освидетельствования проведения основных работ по строительству (реконструкции) объекта ИЖС (по форме, утвержденной Приказом Минстроя России от 08.06.2021 № 362/пр).</w:t>
      </w:r>
    </w:p>
    <w:p w:rsidR="00E30472" w:rsidRDefault="00E30472" w:rsidP="00E30472">
      <w:pPr>
        <w:pStyle w:val="21"/>
        <w:numPr>
          <w:ilvl w:val="0"/>
          <w:numId w:val="8"/>
        </w:numPr>
        <w:shd w:val="clear" w:color="auto" w:fill="auto"/>
        <w:tabs>
          <w:tab w:val="left" w:pos="747"/>
        </w:tabs>
        <w:spacing w:before="0" w:line="322" w:lineRule="exact"/>
        <w:ind w:firstLine="0"/>
      </w:pPr>
      <w:r>
        <w:rPr>
          <w:rStyle w:val="2"/>
          <w:color w:val="000000"/>
        </w:rPr>
        <w:t>решение об отказе в предоставлении муниципальной услуги в форме документа на бумажном носителе по форме, согласно приложению № 2 к настоящему Административному регламенту).</w:t>
      </w:r>
    </w:p>
    <w:p w:rsidR="00E30472" w:rsidRDefault="00E30472" w:rsidP="00E30472">
      <w:pPr>
        <w:pStyle w:val="21"/>
        <w:numPr>
          <w:ilvl w:val="2"/>
          <w:numId w:val="7"/>
        </w:numPr>
        <w:shd w:val="clear" w:color="auto" w:fill="auto"/>
        <w:tabs>
          <w:tab w:val="left" w:pos="756"/>
        </w:tabs>
        <w:spacing w:before="0" w:after="240" w:line="322" w:lineRule="exact"/>
        <w:ind w:firstLine="0"/>
      </w:pPr>
      <w:r>
        <w:rPr>
          <w:rStyle w:val="2"/>
          <w:color w:val="000000"/>
        </w:rPr>
        <w:t xml:space="preserve">Результат предоставления муниципальной услуги представляется в форме документа на бумажном носителе или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Федеральный закон </w:t>
      </w:r>
      <w:r>
        <w:rPr>
          <w:rStyle w:val="29pt"/>
          <w:color w:val="000000"/>
        </w:rPr>
        <w:t>№2</w:t>
      </w:r>
      <w:r>
        <w:rPr>
          <w:rStyle w:val="2"/>
          <w:color w:val="000000"/>
        </w:rPr>
        <w:t xml:space="preserve"> 63-ФЗ).</w:t>
      </w:r>
    </w:p>
    <w:p w:rsidR="00E30472" w:rsidRDefault="00E30472" w:rsidP="00E30472">
      <w:pPr>
        <w:pStyle w:val="21"/>
        <w:numPr>
          <w:ilvl w:val="1"/>
          <w:numId w:val="7"/>
        </w:numPr>
        <w:shd w:val="clear" w:color="auto" w:fill="auto"/>
        <w:tabs>
          <w:tab w:val="left" w:pos="540"/>
        </w:tabs>
        <w:spacing w:before="0" w:line="322" w:lineRule="exact"/>
        <w:ind w:firstLine="0"/>
        <w:jc w:val="left"/>
      </w:pPr>
      <w:r>
        <w:rPr>
          <w:rStyle w:val="2"/>
          <w:color w:val="000000"/>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w:t>
      </w:r>
    </w:p>
    <w:p w:rsidR="00E30472" w:rsidRDefault="00E30472">
      <w:pPr>
        <w:pStyle w:val="21"/>
        <w:shd w:val="clear" w:color="auto" w:fill="auto"/>
        <w:spacing w:before="0" w:line="260" w:lineRule="exact"/>
        <w:ind w:right="20" w:firstLine="0"/>
        <w:jc w:val="center"/>
      </w:pPr>
      <w:r>
        <w:rPr>
          <w:rStyle w:val="2"/>
          <w:color w:val="000000"/>
        </w:rPr>
        <w:t>предоставления муниципальной услуги</w:t>
      </w:r>
    </w:p>
    <w:p w:rsidR="00E30472" w:rsidRDefault="00E30472" w:rsidP="00E30472">
      <w:pPr>
        <w:pStyle w:val="21"/>
        <w:numPr>
          <w:ilvl w:val="2"/>
          <w:numId w:val="7"/>
        </w:numPr>
        <w:shd w:val="clear" w:color="auto" w:fill="auto"/>
        <w:tabs>
          <w:tab w:val="left" w:pos="744"/>
        </w:tabs>
        <w:spacing w:before="0" w:line="260" w:lineRule="exact"/>
        <w:ind w:firstLine="0"/>
      </w:pPr>
      <w:r>
        <w:rPr>
          <w:rStyle w:val="2"/>
          <w:color w:val="000000"/>
        </w:rPr>
        <w:t>Срок предоставления муниципальной услуги -10 рабочих дней.</w:t>
      </w:r>
    </w:p>
    <w:p w:rsidR="00E30472" w:rsidRDefault="00E30472" w:rsidP="00E30472">
      <w:pPr>
        <w:pStyle w:val="21"/>
        <w:numPr>
          <w:ilvl w:val="2"/>
          <w:numId w:val="7"/>
        </w:numPr>
        <w:shd w:val="clear" w:color="auto" w:fill="auto"/>
        <w:tabs>
          <w:tab w:val="left" w:pos="749"/>
        </w:tabs>
        <w:spacing w:before="0" w:line="322" w:lineRule="exact"/>
        <w:ind w:firstLine="0"/>
      </w:pPr>
      <w:r>
        <w:rPr>
          <w:rStyle w:val="2"/>
          <w:color w:val="000000"/>
        </w:rPr>
        <w:t>Уполномоченный орган в течение 10 рабочих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2.4.1. Административного регламента.</w:t>
      </w:r>
    </w:p>
    <w:p w:rsidR="00E30472" w:rsidRDefault="00E30472" w:rsidP="00E30472">
      <w:pPr>
        <w:pStyle w:val="21"/>
        <w:numPr>
          <w:ilvl w:val="2"/>
          <w:numId w:val="7"/>
        </w:numPr>
        <w:shd w:val="clear" w:color="auto" w:fill="auto"/>
        <w:tabs>
          <w:tab w:val="left" w:pos="917"/>
        </w:tabs>
        <w:spacing w:before="0" w:line="326" w:lineRule="exact"/>
        <w:ind w:firstLine="0"/>
      </w:pPr>
      <w:r>
        <w:rPr>
          <w:rStyle w:val="2"/>
          <w:color w:val="000000"/>
        </w:rPr>
        <w:t>Приостановление предоставления муниципальной услуги действующим законодательством не предусмотрено.</w:t>
      </w:r>
    </w:p>
    <w:p w:rsidR="00E30472" w:rsidRDefault="00E30472">
      <w:pPr>
        <w:pStyle w:val="21"/>
        <w:shd w:val="clear" w:color="auto" w:fill="auto"/>
        <w:spacing w:before="0" w:after="300" w:line="322" w:lineRule="exact"/>
        <w:ind w:firstLine="0"/>
      </w:pPr>
      <w:r>
        <w:rPr>
          <w:rStyle w:val="2"/>
          <w:color w:val="000000"/>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E30472" w:rsidRDefault="00E30472" w:rsidP="00E30472">
      <w:pPr>
        <w:pStyle w:val="21"/>
        <w:numPr>
          <w:ilvl w:val="1"/>
          <w:numId w:val="7"/>
        </w:numPr>
        <w:shd w:val="clear" w:color="auto" w:fill="auto"/>
        <w:tabs>
          <w:tab w:val="left" w:pos="1176"/>
        </w:tabs>
        <w:spacing w:before="0" w:after="300" w:line="322" w:lineRule="exact"/>
        <w:ind w:firstLine="780"/>
        <w:jc w:val="left"/>
      </w:pPr>
      <w:r>
        <w:rPr>
          <w:rStyle w:val="2"/>
          <w:color w:val="000000"/>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подлежащих представлению заявителем, способы их получения заявителем, в том числе в электронной форме, порядок их представления</w:t>
      </w:r>
    </w:p>
    <w:p w:rsidR="00E30472" w:rsidRDefault="00E30472" w:rsidP="00E30472">
      <w:pPr>
        <w:pStyle w:val="21"/>
        <w:numPr>
          <w:ilvl w:val="2"/>
          <w:numId w:val="7"/>
        </w:numPr>
        <w:shd w:val="clear" w:color="auto" w:fill="auto"/>
        <w:tabs>
          <w:tab w:val="left" w:pos="749"/>
        </w:tabs>
        <w:spacing w:before="0" w:line="322" w:lineRule="exact"/>
        <w:ind w:firstLine="0"/>
      </w:pPr>
      <w:r>
        <w:rPr>
          <w:rStyle w:val="2"/>
          <w:color w:val="000000"/>
        </w:rPr>
        <w:t>Для получения муниципальной услуги заявитель представляет следующие документы:</w:t>
      </w:r>
    </w:p>
    <w:p w:rsidR="00E30472" w:rsidRDefault="00E30472" w:rsidP="00E30472">
      <w:pPr>
        <w:pStyle w:val="21"/>
        <w:numPr>
          <w:ilvl w:val="0"/>
          <w:numId w:val="9"/>
        </w:numPr>
        <w:shd w:val="clear" w:color="auto" w:fill="auto"/>
        <w:tabs>
          <w:tab w:val="left" w:pos="379"/>
        </w:tabs>
        <w:spacing w:before="0" w:line="322" w:lineRule="exact"/>
        <w:ind w:firstLine="0"/>
      </w:pPr>
      <w:r>
        <w:rPr>
          <w:rStyle w:val="2"/>
          <w:color w:val="000000"/>
        </w:rPr>
        <w:t xml:space="preserve">документ, удостоверяющий личность заявителя или представителя заявителя, в случае представления заявления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w:t>
      </w:r>
      <w:r>
        <w:rPr>
          <w:rStyle w:val="2"/>
          <w:color w:val="000000"/>
        </w:rPr>
        <w:lastRenderedPageBreak/>
        <w:t>взаимодействия;</w:t>
      </w:r>
    </w:p>
    <w:p w:rsidR="00E30472" w:rsidRDefault="00E30472" w:rsidP="00E30472">
      <w:pPr>
        <w:pStyle w:val="21"/>
        <w:numPr>
          <w:ilvl w:val="0"/>
          <w:numId w:val="9"/>
        </w:numPr>
        <w:shd w:val="clear" w:color="auto" w:fill="auto"/>
        <w:tabs>
          <w:tab w:val="left" w:pos="364"/>
        </w:tabs>
        <w:spacing w:before="0" w:line="322" w:lineRule="exact"/>
        <w:ind w:firstLine="0"/>
      </w:pPr>
      <w:r>
        <w:rPr>
          <w:rStyle w:val="2"/>
          <w:color w:val="000000"/>
        </w:rPr>
        <w:t>Заявление:</w:t>
      </w:r>
    </w:p>
    <w:p w:rsidR="00E30472" w:rsidRDefault="00E30472" w:rsidP="00E30472">
      <w:pPr>
        <w:pStyle w:val="21"/>
        <w:numPr>
          <w:ilvl w:val="0"/>
          <w:numId w:val="10"/>
        </w:numPr>
        <w:shd w:val="clear" w:color="auto" w:fill="auto"/>
        <w:tabs>
          <w:tab w:val="left" w:pos="216"/>
        </w:tabs>
        <w:spacing w:before="0" w:line="322" w:lineRule="exact"/>
        <w:ind w:firstLine="0"/>
      </w:pPr>
      <w:r>
        <w:rPr>
          <w:rStyle w:val="2"/>
          <w:color w:val="000000"/>
        </w:rPr>
        <w:t>в форме документа на бумажном носителе по форме, согласно приложению № 1 к настоящему Административному регламенту;</w:t>
      </w:r>
    </w:p>
    <w:p w:rsidR="00E30472" w:rsidRDefault="00E30472" w:rsidP="00E30472">
      <w:pPr>
        <w:pStyle w:val="21"/>
        <w:numPr>
          <w:ilvl w:val="0"/>
          <w:numId w:val="10"/>
        </w:numPr>
        <w:shd w:val="clear" w:color="auto" w:fill="auto"/>
        <w:tabs>
          <w:tab w:val="left" w:pos="221"/>
        </w:tabs>
        <w:spacing w:before="0" w:line="322" w:lineRule="exact"/>
        <w:ind w:firstLine="0"/>
      </w:pPr>
      <w:r>
        <w:rPr>
          <w:rStyle w:val="2"/>
          <w:color w:val="000000"/>
        </w:rPr>
        <w:t>в электронной форме (заполняется посредством внесения соответствующих сведений в интерактивную форму), подписанное в соответствии с требованиями Федерального закона от 06.04.2011 №63-ФЗ «Об электронной подписи» (далее - Федеральный закон №63-ФЗ), при обращении посредством Регионального портала;</w:t>
      </w:r>
    </w:p>
    <w:p w:rsidR="00E30472" w:rsidRDefault="00E30472" w:rsidP="00E30472">
      <w:pPr>
        <w:pStyle w:val="21"/>
        <w:numPr>
          <w:ilvl w:val="0"/>
          <w:numId w:val="9"/>
        </w:numPr>
        <w:shd w:val="clear" w:color="auto" w:fill="auto"/>
        <w:tabs>
          <w:tab w:val="left" w:pos="365"/>
        </w:tabs>
        <w:spacing w:before="0" w:line="322" w:lineRule="exact"/>
        <w:ind w:firstLine="0"/>
      </w:pPr>
      <w:r>
        <w:rPr>
          <w:rStyle w:val="2"/>
          <w:color w:val="000000"/>
        </w:rPr>
        <w:t>Документ, подтверждающий полномочия представителя (если от имени заявителя действует представитель);</w:t>
      </w:r>
    </w:p>
    <w:p w:rsidR="00E30472" w:rsidRDefault="00E30472" w:rsidP="00E30472">
      <w:pPr>
        <w:pStyle w:val="21"/>
        <w:numPr>
          <w:ilvl w:val="0"/>
          <w:numId w:val="9"/>
        </w:numPr>
        <w:shd w:val="clear" w:color="auto" w:fill="auto"/>
        <w:tabs>
          <w:tab w:val="left" w:pos="370"/>
        </w:tabs>
        <w:spacing w:before="0" w:line="322" w:lineRule="exact"/>
        <w:ind w:firstLine="0"/>
      </w:pPr>
      <w:r>
        <w:rPr>
          <w:rStyle w:val="2"/>
          <w:color w:val="000000"/>
        </w:rPr>
        <w:t>Копии правоустанавливающих документов, если право не зарегистрировано в Едином государственном реестре недвижимости.</w:t>
      </w:r>
    </w:p>
    <w:p w:rsidR="00E30472" w:rsidRDefault="00E30472">
      <w:pPr>
        <w:pStyle w:val="21"/>
        <w:shd w:val="clear" w:color="auto" w:fill="auto"/>
        <w:spacing w:before="0" w:line="322" w:lineRule="exact"/>
        <w:ind w:firstLine="0"/>
      </w:pPr>
      <w:r>
        <w:rPr>
          <w:rStyle w:val="2"/>
          <w:color w:val="000000"/>
        </w:rPr>
        <w:t>Заявление и прилагаемые документы могут быть представлены (направлены) заявителем одним из следующих способов:</w:t>
      </w:r>
    </w:p>
    <w:p w:rsidR="00E30472" w:rsidRDefault="00E30472" w:rsidP="00E30472">
      <w:pPr>
        <w:pStyle w:val="21"/>
        <w:numPr>
          <w:ilvl w:val="0"/>
          <w:numId w:val="11"/>
        </w:numPr>
        <w:shd w:val="clear" w:color="auto" w:fill="auto"/>
        <w:tabs>
          <w:tab w:val="left" w:pos="364"/>
        </w:tabs>
        <w:spacing w:before="0" w:line="322" w:lineRule="exact"/>
        <w:ind w:firstLine="0"/>
      </w:pPr>
      <w:r>
        <w:rPr>
          <w:rStyle w:val="2"/>
          <w:color w:val="000000"/>
        </w:rPr>
        <w:t>лично или посредством почтового отправления в орган государственной власти субъекта Российской Федерации или местного самоуправления;</w:t>
      </w:r>
    </w:p>
    <w:p w:rsidR="00E30472" w:rsidRDefault="00E30472" w:rsidP="00E30472">
      <w:pPr>
        <w:pStyle w:val="21"/>
        <w:numPr>
          <w:ilvl w:val="0"/>
          <w:numId w:val="12"/>
        </w:numPr>
        <w:shd w:val="clear" w:color="auto" w:fill="auto"/>
        <w:tabs>
          <w:tab w:val="left" w:pos="698"/>
        </w:tabs>
        <w:spacing w:before="0" w:line="322" w:lineRule="exact"/>
        <w:ind w:firstLine="0"/>
      </w:pPr>
      <w:r>
        <w:rPr>
          <w:rStyle w:val="2"/>
          <w:color w:val="000000"/>
        </w:rPr>
        <w:t>через МФЦ;</w:t>
      </w:r>
    </w:p>
    <w:p w:rsidR="00E30472" w:rsidRDefault="00E30472" w:rsidP="00E30472">
      <w:pPr>
        <w:pStyle w:val="21"/>
        <w:numPr>
          <w:ilvl w:val="0"/>
          <w:numId w:val="12"/>
        </w:numPr>
        <w:shd w:val="clear" w:color="auto" w:fill="auto"/>
        <w:tabs>
          <w:tab w:val="left" w:pos="698"/>
        </w:tabs>
        <w:spacing w:before="0" w:line="322" w:lineRule="exact"/>
        <w:ind w:firstLine="0"/>
      </w:pPr>
      <w:r>
        <w:rPr>
          <w:rStyle w:val="2"/>
          <w:color w:val="000000"/>
        </w:rPr>
        <w:t>через Региональный портал или Единый портал.</w:t>
      </w:r>
    </w:p>
    <w:p w:rsidR="00E30472" w:rsidRDefault="00E30472" w:rsidP="00E30472">
      <w:pPr>
        <w:pStyle w:val="21"/>
        <w:numPr>
          <w:ilvl w:val="2"/>
          <w:numId w:val="7"/>
        </w:numPr>
        <w:shd w:val="clear" w:color="auto" w:fill="auto"/>
        <w:tabs>
          <w:tab w:val="left" w:pos="744"/>
        </w:tabs>
        <w:spacing w:before="0" w:line="322" w:lineRule="exact"/>
        <w:ind w:firstLine="0"/>
      </w:pPr>
      <w:r>
        <w:rPr>
          <w:rStyle w:val="2"/>
          <w:color w:val="000000"/>
        </w:rPr>
        <w:t>Запрещается требовать от заявителя:</w:t>
      </w:r>
    </w:p>
    <w:p w:rsidR="00E30472" w:rsidRDefault="00E30472" w:rsidP="00E30472">
      <w:pPr>
        <w:pStyle w:val="21"/>
        <w:numPr>
          <w:ilvl w:val="0"/>
          <w:numId w:val="13"/>
        </w:numPr>
        <w:shd w:val="clear" w:color="auto" w:fill="auto"/>
        <w:tabs>
          <w:tab w:val="left" w:pos="523"/>
        </w:tabs>
        <w:spacing w:before="0" w:line="322" w:lineRule="exact"/>
        <w:ind w:firstLine="0"/>
      </w:pPr>
      <w:r>
        <w:rPr>
          <w:rStyle w:val="2"/>
          <w:color w:val="000000"/>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E30472" w:rsidRDefault="00E30472" w:rsidP="00E30472">
      <w:pPr>
        <w:pStyle w:val="21"/>
        <w:numPr>
          <w:ilvl w:val="0"/>
          <w:numId w:val="13"/>
        </w:numPr>
        <w:shd w:val="clear" w:color="auto" w:fill="auto"/>
        <w:tabs>
          <w:tab w:val="left" w:pos="366"/>
        </w:tabs>
        <w:spacing w:before="0" w:line="322" w:lineRule="exact"/>
        <w:ind w:firstLine="0"/>
      </w:pPr>
      <w:r>
        <w:rPr>
          <w:rStyle w:val="2"/>
          <w:color w:val="000000"/>
        </w:rPr>
        <w:t>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E30472" w:rsidRDefault="00E30472" w:rsidP="00E30472">
      <w:pPr>
        <w:pStyle w:val="21"/>
        <w:numPr>
          <w:ilvl w:val="0"/>
          <w:numId w:val="13"/>
        </w:numPr>
        <w:shd w:val="clear" w:color="auto" w:fill="auto"/>
        <w:tabs>
          <w:tab w:val="left" w:pos="370"/>
        </w:tabs>
        <w:spacing w:before="0" w:line="322" w:lineRule="exact"/>
        <w:ind w:firstLine="0"/>
      </w:pPr>
      <w:r>
        <w:rPr>
          <w:rStyle w:val="2"/>
          <w:color w:val="000000"/>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E30472" w:rsidRDefault="00E30472" w:rsidP="00E30472">
      <w:pPr>
        <w:pStyle w:val="21"/>
        <w:numPr>
          <w:ilvl w:val="0"/>
          <w:numId w:val="13"/>
        </w:numPr>
        <w:shd w:val="clear" w:color="auto" w:fill="auto"/>
        <w:tabs>
          <w:tab w:val="left" w:pos="366"/>
        </w:tabs>
        <w:spacing w:before="0" w:line="322" w:lineRule="exact"/>
        <w:ind w:firstLine="0"/>
      </w:pPr>
      <w:r>
        <w:rPr>
          <w:rStyle w:val="2"/>
          <w:color w:val="000000"/>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E30472" w:rsidRDefault="00E30472">
      <w:pPr>
        <w:pStyle w:val="21"/>
        <w:shd w:val="clear" w:color="auto" w:fill="auto"/>
        <w:tabs>
          <w:tab w:val="left" w:pos="366"/>
        </w:tabs>
        <w:spacing w:before="0" w:line="322" w:lineRule="exact"/>
        <w:ind w:firstLine="0"/>
      </w:pPr>
      <w:r>
        <w:rPr>
          <w:rStyle w:val="2"/>
          <w:color w:val="000000"/>
        </w:rPr>
        <w:t>а)</w:t>
      </w:r>
      <w:r>
        <w:rPr>
          <w:rStyle w:val="2"/>
          <w:color w:val="000000"/>
        </w:rPr>
        <w:tab/>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E30472" w:rsidRDefault="00E30472">
      <w:pPr>
        <w:pStyle w:val="21"/>
        <w:shd w:val="clear" w:color="auto" w:fill="auto"/>
        <w:tabs>
          <w:tab w:val="left" w:pos="366"/>
        </w:tabs>
        <w:spacing w:before="0" w:line="322" w:lineRule="exact"/>
        <w:ind w:firstLine="0"/>
      </w:pPr>
      <w:r>
        <w:rPr>
          <w:rStyle w:val="2"/>
          <w:color w:val="000000"/>
        </w:rPr>
        <w:t>б)</w:t>
      </w:r>
      <w:r>
        <w:rPr>
          <w:rStyle w:val="2"/>
          <w:color w:val="000000"/>
        </w:rPr>
        <w:tab/>
        <w:t xml:space="preserve">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w:t>
      </w:r>
      <w:r>
        <w:rPr>
          <w:rStyle w:val="2"/>
          <w:color w:val="000000"/>
        </w:rPr>
        <w:lastRenderedPageBreak/>
        <w:t>либо в предоставлении государственной или муниципальной услуги и не включенных в представленный ранее комплект документов;</w:t>
      </w:r>
    </w:p>
    <w:p w:rsidR="00E30472" w:rsidRDefault="00E30472">
      <w:pPr>
        <w:pStyle w:val="21"/>
        <w:shd w:val="clear" w:color="auto" w:fill="auto"/>
        <w:tabs>
          <w:tab w:val="left" w:pos="366"/>
        </w:tabs>
        <w:spacing w:before="0" w:line="322" w:lineRule="exact"/>
        <w:ind w:firstLine="0"/>
      </w:pPr>
      <w:r>
        <w:rPr>
          <w:rStyle w:val="2"/>
          <w:color w:val="000000"/>
        </w:rPr>
        <w:t>в)</w:t>
      </w:r>
      <w:r>
        <w:rPr>
          <w:rStyle w:val="2"/>
          <w:color w:val="000000"/>
        </w:rPr>
        <w:tab/>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E30472" w:rsidRDefault="00E30472">
      <w:pPr>
        <w:pStyle w:val="21"/>
        <w:shd w:val="clear" w:color="auto" w:fill="auto"/>
        <w:tabs>
          <w:tab w:val="left" w:pos="366"/>
        </w:tabs>
        <w:spacing w:before="0" w:after="300" w:line="322" w:lineRule="exact"/>
        <w:ind w:firstLine="0"/>
      </w:pPr>
      <w:r>
        <w:rPr>
          <w:rStyle w:val="2"/>
          <w:color w:val="000000"/>
        </w:rPr>
        <w:t>г)</w:t>
      </w:r>
      <w:r>
        <w:rPr>
          <w:rStyle w:val="2"/>
          <w:color w:val="000000"/>
        </w:rPr>
        <w:tab/>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Pr>
          <w:rStyle w:val="29pt"/>
          <w:color w:val="000000"/>
        </w:rPr>
        <w:t>№2</w:t>
      </w:r>
      <w:r>
        <w:rPr>
          <w:rStyle w:val="2"/>
          <w:color w:val="000000"/>
        </w:rPr>
        <w:t xml:space="preserve"> 210-ФЗ, уведомляется заявитель, а также приносятся извинения за доставленные неудобства.</w:t>
      </w:r>
    </w:p>
    <w:p w:rsidR="00E30472" w:rsidRDefault="00E30472" w:rsidP="00E30472">
      <w:pPr>
        <w:pStyle w:val="21"/>
        <w:numPr>
          <w:ilvl w:val="1"/>
          <w:numId w:val="7"/>
        </w:numPr>
        <w:shd w:val="clear" w:color="auto" w:fill="auto"/>
        <w:tabs>
          <w:tab w:val="left" w:pos="1360"/>
        </w:tabs>
        <w:spacing w:before="0" w:line="322" w:lineRule="exact"/>
        <w:ind w:left="500" w:firstLine="280"/>
        <w:jc w:val="left"/>
      </w:pPr>
      <w:r>
        <w:rPr>
          <w:rStyle w:val="2"/>
          <w:color w:val="000000"/>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w:t>
      </w:r>
    </w:p>
    <w:p w:rsidR="00E30472" w:rsidRDefault="00E30472">
      <w:pPr>
        <w:pStyle w:val="21"/>
        <w:shd w:val="clear" w:color="auto" w:fill="auto"/>
        <w:spacing w:before="0" w:after="300" w:line="322" w:lineRule="exact"/>
        <w:ind w:firstLine="0"/>
        <w:jc w:val="center"/>
      </w:pPr>
      <w:r>
        <w:rPr>
          <w:rStyle w:val="2"/>
          <w:color w:val="000000"/>
        </w:rPr>
        <w:t>самоуправления и подведомственных государственным органам или органам местного</w:t>
      </w:r>
      <w:r>
        <w:rPr>
          <w:rStyle w:val="2"/>
          <w:color w:val="000000"/>
        </w:rPr>
        <w:br/>
        <w:t>самоуправления организаций и которые заявитель вправе представить, а также</w:t>
      </w:r>
      <w:r>
        <w:rPr>
          <w:rStyle w:val="2"/>
          <w:color w:val="000000"/>
        </w:rPr>
        <w:br/>
        <w:t>способы их получения заявителями, в том числе в электронной форме, порядок их</w:t>
      </w:r>
      <w:r>
        <w:rPr>
          <w:rStyle w:val="2"/>
          <w:color w:val="000000"/>
        </w:rPr>
        <w:br/>
        <w:t>представления; государственный орган, орган местного самоуправления либо</w:t>
      </w:r>
      <w:r>
        <w:rPr>
          <w:rStyle w:val="2"/>
          <w:color w:val="000000"/>
        </w:rPr>
        <w:br/>
        <w:t>организация, в распоряжении которых находятся данные документы</w:t>
      </w:r>
    </w:p>
    <w:p w:rsidR="00E30472" w:rsidRDefault="00E30472" w:rsidP="00E30472">
      <w:pPr>
        <w:pStyle w:val="21"/>
        <w:numPr>
          <w:ilvl w:val="2"/>
          <w:numId w:val="7"/>
        </w:numPr>
        <w:shd w:val="clear" w:color="auto" w:fill="auto"/>
        <w:tabs>
          <w:tab w:val="left" w:pos="740"/>
        </w:tabs>
        <w:spacing w:before="0" w:line="322" w:lineRule="exact"/>
        <w:ind w:firstLine="0"/>
      </w:pPr>
      <w:r>
        <w:rPr>
          <w:rStyle w:val="2"/>
          <w:color w:val="000000"/>
        </w:rPr>
        <w:t>Получаются в рамках межведомственного взаимодействия:</w:t>
      </w:r>
    </w:p>
    <w:p w:rsidR="00E30472" w:rsidRDefault="00E30472" w:rsidP="00E30472">
      <w:pPr>
        <w:pStyle w:val="21"/>
        <w:numPr>
          <w:ilvl w:val="0"/>
          <w:numId w:val="14"/>
        </w:numPr>
        <w:shd w:val="clear" w:color="auto" w:fill="auto"/>
        <w:tabs>
          <w:tab w:val="left" w:pos="710"/>
        </w:tabs>
        <w:spacing w:before="0" w:line="322" w:lineRule="exact"/>
        <w:ind w:firstLine="0"/>
      </w:pPr>
      <w:r>
        <w:rPr>
          <w:rStyle w:val="2"/>
          <w:color w:val="000000"/>
        </w:rPr>
        <w:t>Выписка из Единого государственного реестра недвижимости;</w:t>
      </w:r>
    </w:p>
    <w:p w:rsidR="00E30472" w:rsidRDefault="00E30472" w:rsidP="00E30472">
      <w:pPr>
        <w:pStyle w:val="21"/>
        <w:numPr>
          <w:ilvl w:val="0"/>
          <w:numId w:val="14"/>
        </w:numPr>
        <w:shd w:val="clear" w:color="auto" w:fill="auto"/>
        <w:tabs>
          <w:tab w:val="left" w:pos="710"/>
        </w:tabs>
        <w:spacing w:before="0" w:line="322" w:lineRule="exact"/>
        <w:ind w:firstLine="0"/>
      </w:pPr>
      <w:r>
        <w:rPr>
          <w:rStyle w:val="2"/>
          <w:color w:val="000000"/>
        </w:rPr>
        <w:t>Сведения, содержащиеся в разрешении на строительство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p>
    <w:p w:rsidR="00E30472" w:rsidRDefault="00E30472" w:rsidP="00E30472">
      <w:pPr>
        <w:pStyle w:val="21"/>
        <w:numPr>
          <w:ilvl w:val="0"/>
          <w:numId w:val="14"/>
        </w:numPr>
        <w:shd w:val="clear" w:color="auto" w:fill="auto"/>
        <w:tabs>
          <w:tab w:val="left" w:pos="710"/>
        </w:tabs>
        <w:spacing w:before="0" w:line="322" w:lineRule="exact"/>
        <w:ind w:firstLine="0"/>
      </w:pPr>
      <w:r>
        <w:rPr>
          <w:rStyle w:val="2"/>
          <w:color w:val="000000"/>
        </w:rPr>
        <w:t>Сведения о выданных сертификатах на материнский (семейный) капитал.</w:t>
      </w:r>
    </w:p>
    <w:p w:rsidR="00E30472" w:rsidRDefault="00E30472" w:rsidP="00E30472">
      <w:pPr>
        <w:pStyle w:val="21"/>
        <w:numPr>
          <w:ilvl w:val="2"/>
          <w:numId w:val="7"/>
        </w:numPr>
        <w:shd w:val="clear" w:color="auto" w:fill="auto"/>
        <w:tabs>
          <w:tab w:val="left" w:pos="745"/>
        </w:tabs>
        <w:spacing w:before="0" w:line="322" w:lineRule="exact"/>
        <w:ind w:firstLine="0"/>
      </w:pPr>
      <w:r>
        <w:rPr>
          <w:rStyle w:val="2"/>
          <w:color w:val="000000"/>
        </w:rPr>
        <w:t>Заявитель вправе предоставить документы (сведения), указанные в пункте 2.7.1 в электронной форме или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E30472" w:rsidRDefault="00E30472" w:rsidP="00E30472">
      <w:pPr>
        <w:pStyle w:val="21"/>
        <w:numPr>
          <w:ilvl w:val="2"/>
          <w:numId w:val="7"/>
        </w:numPr>
        <w:shd w:val="clear" w:color="auto" w:fill="auto"/>
        <w:tabs>
          <w:tab w:val="left" w:pos="750"/>
        </w:tabs>
        <w:spacing w:before="0" w:after="349" w:line="322" w:lineRule="exact"/>
        <w:ind w:firstLine="0"/>
      </w:pPr>
      <w:r>
        <w:rPr>
          <w:rStyle w:val="2"/>
          <w:color w:val="000000"/>
        </w:rPr>
        <w:t>Запрещается требовать от заявителя документы,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E30472" w:rsidRDefault="00E30472" w:rsidP="00E30472">
      <w:pPr>
        <w:pStyle w:val="21"/>
        <w:numPr>
          <w:ilvl w:val="1"/>
          <w:numId w:val="7"/>
        </w:numPr>
        <w:shd w:val="clear" w:color="auto" w:fill="auto"/>
        <w:tabs>
          <w:tab w:val="left" w:pos="1314"/>
        </w:tabs>
        <w:spacing w:before="0" w:line="260" w:lineRule="exact"/>
        <w:ind w:left="780" w:firstLine="0"/>
      </w:pPr>
      <w:r>
        <w:rPr>
          <w:rStyle w:val="2"/>
          <w:color w:val="000000"/>
        </w:rPr>
        <w:t>Исчерпывающий перечень оснований для отказа в приеме документов,</w:t>
      </w:r>
    </w:p>
    <w:p w:rsidR="00E30472" w:rsidRDefault="00E30472">
      <w:pPr>
        <w:pStyle w:val="21"/>
        <w:shd w:val="clear" w:color="auto" w:fill="auto"/>
        <w:spacing w:before="0" w:after="303" w:line="260" w:lineRule="exact"/>
        <w:ind w:firstLine="0"/>
        <w:jc w:val="center"/>
      </w:pPr>
      <w:r>
        <w:rPr>
          <w:rStyle w:val="2"/>
          <w:color w:val="000000"/>
        </w:rPr>
        <w:lastRenderedPageBreak/>
        <w:t>необходимых для предоставления муниципальной услуги</w:t>
      </w:r>
    </w:p>
    <w:p w:rsidR="00E30472" w:rsidRDefault="00E30472" w:rsidP="00E30472">
      <w:pPr>
        <w:pStyle w:val="21"/>
        <w:numPr>
          <w:ilvl w:val="2"/>
          <w:numId w:val="7"/>
        </w:numPr>
        <w:shd w:val="clear" w:color="auto" w:fill="auto"/>
        <w:tabs>
          <w:tab w:val="left" w:pos="745"/>
        </w:tabs>
        <w:spacing w:before="0" w:line="322" w:lineRule="exact"/>
        <w:ind w:firstLine="0"/>
      </w:pPr>
      <w:r>
        <w:rPr>
          <w:rStyle w:val="2"/>
          <w:color w:val="000000"/>
        </w:rPr>
        <w:t>Основаниями для отказа в приеме документов, необходимых для предоставления муниципальной услуги, являются:</w:t>
      </w:r>
    </w:p>
    <w:p w:rsidR="00E30472" w:rsidRDefault="00E30472" w:rsidP="00E30472">
      <w:pPr>
        <w:pStyle w:val="21"/>
        <w:numPr>
          <w:ilvl w:val="0"/>
          <w:numId w:val="15"/>
        </w:numPr>
        <w:shd w:val="clear" w:color="auto" w:fill="auto"/>
        <w:tabs>
          <w:tab w:val="left" w:pos="361"/>
        </w:tabs>
        <w:spacing w:before="0" w:line="322" w:lineRule="exact"/>
        <w:ind w:firstLine="0"/>
      </w:pPr>
      <w:r>
        <w:rPr>
          <w:rStyle w:val="2"/>
          <w:color w:val="000000"/>
        </w:rPr>
        <w:t>Заявление о предоставлении услуги подано в орган муниципальной власти, орган местного самоуправления или организацию, в полномочия которых не входит предоставление услуги;</w:t>
      </w:r>
    </w:p>
    <w:p w:rsidR="00E30472" w:rsidRDefault="00E30472" w:rsidP="00E30472">
      <w:pPr>
        <w:pStyle w:val="21"/>
        <w:numPr>
          <w:ilvl w:val="0"/>
          <w:numId w:val="15"/>
        </w:numPr>
        <w:shd w:val="clear" w:color="auto" w:fill="auto"/>
        <w:tabs>
          <w:tab w:val="left" w:pos="366"/>
        </w:tabs>
        <w:spacing w:before="0" w:line="322" w:lineRule="exact"/>
        <w:ind w:firstLine="0"/>
      </w:pPr>
      <w:r>
        <w:rPr>
          <w:rStyle w:val="2"/>
          <w:color w:val="000000"/>
        </w:rPr>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E30472" w:rsidRDefault="00E30472" w:rsidP="00E30472">
      <w:pPr>
        <w:pStyle w:val="21"/>
        <w:numPr>
          <w:ilvl w:val="0"/>
          <w:numId w:val="15"/>
        </w:numPr>
        <w:shd w:val="clear" w:color="auto" w:fill="auto"/>
        <w:tabs>
          <w:tab w:val="left" w:pos="366"/>
        </w:tabs>
        <w:spacing w:before="0" w:line="322" w:lineRule="exact"/>
        <w:ind w:firstLine="0"/>
      </w:pPr>
      <w:r>
        <w:rPr>
          <w:rStyle w:val="2"/>
          <w:color w:val="000000"/>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30472" w:rsidRDefault="00E30472" w:rsidP="00E30472">
      <w:pPr>
        <w:pStyle w:val="21"/>
        <w:numPr>
          <w:ilvl w:val="0"/>
          <w:numId w:val="15"/>
        </w:numPr>
        <w:shd w:val="clear" w:color="auto" w:fill="auto"/>
        <w:tabs>
          <w:tab w:val="left" w:pos="366"/>
        </w:tabs>
        <w:spacing w:before="0" w:line="322" w:lineRule="exact"/>
        <w:ind w:firstLine="0"/>
      </w:pPr>
      <w:r>
        <w:rPr>
          <w:rStyle w:val="2"/>
          <w:color w:val="000000"/>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E30472" w:rsidRDefault="00E30472" w:rsidP="00E30472">
      <w:pPr>
        <w:pStyle w:val="21"/>
        <w:numPr>
          <w:ilvl w:val="0"/>
          <w:numId w:val="15"/>
        </w:numPr>
        <w:shd w:val="clear" w:color="auto" w:fill="auto"/>
        <w:tabs>
          <w:tab w:val="left" w:pos="370"/>
        </w:tabs>
        <w:spacing w:before="0" w:line="322" w:lineRule="exact"/>
        <w:ind w:firstLine="0"/>
      </w:pPr>
      <w:r>
        <w:rPr>
          <w:rStyle w:val="2"/>
          <w:color w:val="000000"/>
        </w:rPr>
        <w:t>Неполное заполнение полей в форме заявления, в том числе в интерактивной форме заявления на ЕПГУ;</w:t>
      </w:r>
    </w:p>
    <w:p w:rsidR="00E30472" w:rsidRDefault="00E30472" w:rsidP="00E30472">
      <w:pPr>
        <w:pStyle w:val="21"/>
        <w:numPr>
          <w:ilvl w:val="0"/>
          <w:numId w:val="15"/>
        </w:numPr>
        <w:shd w:val="clear" w:color="auto" w:fill="auto"/>
        <w:tabs>
          <w:tab w:val="left" w:pos="370"/>
        </w:tabs>
        <w:spacing w:before="0" w:line="322" w:lineRule="exact"/>
        <w:ind w:firstLine="0"/>
      </w:pPr>
      <w:r>
        <w:rPr>
          <w:rStyle w:val="2"/>
          <w:color w:val="000000"/>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E30472" w:rsidRDefault="00E30472" w:rsidP="00E30472">
      <w:pPr>
        <w:pStyle w:val="21"/>
        <w:numPr>
          <w:ilvl w:val="0"/>
          <w:numId w:val="15"/>
        </w:numPr>
        <w:shd w:val="clear" w:color="auto" w:fill="auto"/>
        <w:tabs>
          <w:tab w:val="left" w:pos="362"/>
        </w:tabs>
        <w:spacing w:before="0" w:line="322" w:lineRule="exact"/>
        <w:ind w:firstLine="0"/>
      </w:pPr>
      <w:r>
        <w:rPr>
          <w:rStyle w:val="2"/>
          <w:color w:val="000000"/>
        </w:rPr>
        <w:t xml:space="preserve">Несоблюдение установленных статьей 11 Федерального закона от 6 апреля 2011 г. </w:t>
      </w:r>
      <w:r>
        <w:rPr>
          <w:rStyle w:val="29pt"/>
          <w:color w:val="000000"/>
        </w:rPr>
        <w:t xml:space="preserve">№2 </w:t>
      </w:r>
      <w:r>
        <w:rPr>
          <w:rStyle w:val="2"/>
          <w:color w:val="000000"/>
        </w:rPr>
        <w:t>63-ФЗ Об электронной подписи условий признания действительности, усиленной квалифицированной электронной подписи;</w:t>
      </w:r>
    </w:p>
    <w:p w:rsidR="00E30472" w:rsidRDefault="00E30472" w:rsidP="00E30472">
      <w:pPr>
        <w:pStyle w:val="21"/>
        <w:numPr>
          <w:ilvl w:val="0"/>
          <w:numId w:val="15"/>
        </w:numPr>
        <w:shd w:val="clear" w:color="auto" w:fill="auto"/>
        <w:tabs>
          <w:tab w:val="left" w:pos="362"/>
        </w:tabs>
        <w:spacing w:before="0" w:line="322" w:lineRule="exact"/>
        <w:ind w:firstLine="0"/>
      </w:pPr>
      <w:r>
        <w:rPr>
          <w:rStyle w:val="2"/>
          <w:color w:val="000000"/>
        </w:rPr>
        <w:t>Заявитель не относится к кругу лиц, имеющих право на предоставление услуги.</w:t>
      </w:r>
    </w:p>
    <w:p w:rsidR="00E30472" w:rsidRDefault="00E30472" w:rsidP="00E30472">
      <w:pPr>
        <w:pStyle w:val="21"/>
        <w:numPr>
          <w:ilvl w:val="2"/>
          <w:numId w:val="7"/>
        </w:numPr>
        <w:shd w:val="clear" w:color="auto" w:fill="auto"/>
        <w:tabs>
          <w:tab w:val="left" w:pos="773"/>
        </w:tabs>
        <w:spacing w:before="0" w:line="322" w:lineRule="exact"/>
        <w:ind w:firstLine="0"/>
      </w:pPr>
      <w:r>
        <w:rPr>
          <w:rStyle w:val="2"/>
          <w:color w:val="000000"/>
        </w:rPr>
        <w:t>Перечень оснований для отказа в приеме документов, необходимых для получения муниципальной услуги, является исчерпывающим.</w:t>
      </w:r>
    </w:p>
    <w:p w:rsidR="00E30472" w:rsidRDefault="00E30472" w:rsidP="00E30472">
      <w:pPr>
        <w:pStyle w:val="21"/>
        <w:numPr>
          <w:ilvl w:val="2"/>
          <w:numId w:val="7"/>
        </w:numPr>
        <w:shd w:val="clear" w:color="auto" w:fill="auto"/>
        <w:tabs>
          <w:tab w:val="left" w:pos="773"/>
        </w:tabs>
        <w:spacing w:before="0" w:line="322" w:lineRule="exact"/>
        <w:ind w:firstLine="0"/>
      </w:pPr>
      <w:r>
        <w:rPr>
          <w:rStyle w:val="2"/>
          <w:color w:val="000000"/>
        </w:rPr>
        <w:t>Решение об отказе в приеме заявления и документов, необходимых для</w:t>
      </w:r>
    </w:p>
    <w:p w:rsidR="00E30472" w:rsidRDefault="00E30472">
      <w:pPr>
        <w:pStyle w:val="21"/>
        <w:shd w:val="clear" w:color="auto" w:fill="auto"/>
        <w:tabs>
          <w:tab w:val="left" w:leader="underscore" w:pos="1459"/>
        </w:tabs>
        <w:spacing w:before="0" w:line="322" w:lineRule="exact"/>
        <w:ind w:firstLine="0"/>
      </w:pPr>
      <w:r>
        <w:rPr>
          <w:rStyle w:val="2"/>
          <w:color w:val="000000"/>
        </w:rPr>
        <w:t>предоставления муниципальной услуги, может быть принято как во время приема заявителя, так и после получения ответственным должностным лицом органа местного самоуправления необходимых для предоставления муниципальной услуги документов (сведений) с использованием межведомственного информационного взаимодействия, в срок</w:t>
      </w:r>
      <w:r>
        <w:rPr>
          <w:rStyle w:val="2"/>
          <w:color w:val="000000"/>
        </w:rPr>
        <w:tab/>
      </w:r>
      <w:r>
        <w:rPr>
          <w:rStyle w:val="25"/>
          <w:color w:val="000000"/>
        </w:rPr>
        <w:t>(указывается срок).</w:t>
      </w:r>
    </w:p>
    <w:p w:rsidR="00E30472" w:rsidRDefault="00E30472" w:rsidP="00E30472">
      <w:pPr>
        <w:pStyle w:val="21"/>
        <w:numPr>
          <w:ilvl w:val="2"/>
          <w:numId w:val="7"/>
        </w:numPr>
        <w:shd w:val="clear" w:color="auto" w:fill="auto"/>
        <w:tabs>
          <w:tab w:val="left" w:pos="773"/>
        </w:tabs>
        <w:spacing w:before="0" w:line="322" w:lineRule="exact"/>
        <w:ind w:firstLine="0"/>
      </w:pPr>
      <w:r>
        <w:rPr>
          <w:rStyle w:val="2"/>
          <w:color w:val="000000"/>
        </w:rPr>
        <w:t>Решение об отказе в приеме документов, необходимых для получения муниципальной услуги, с указанием причин отказа направляется заявителю в личный кабинет Регионального портала и(или) в МФЦ в день принятия решения об отказе в приеме документов, необходимых для получения муниципальной услуги либо вручается лично.</w:t>
      </w:r>
    </w:p>
    <w:p w:rsidR="00E30472" w:rsidRDefault="00E30472" w:rsidP="00E30472">
      <w:pPr>
        <w:pStyle w:val="21"/>
        <w:numPr>
          <w:ilvl w:val="2"/>
          <w:numId w:val="7"/>
        </w:numPr>
        <w:shd w:val="clear" w:color="auto" w:fill="auto"/>
        <w:tabs>
          <w:tab w:val="left" w:pos="773"/>
        </w:tabs>
        <w:spacing w:before="0" w:after="349" w:line="322" w:lineRule="exact"/>
        <w:ind w:firstLine="0"/>
      </w:pPr>
      <w:r>
        <w:rPr>
          <w:rStyle w:val="2"/>
          <w:color w:val="000000"/>
        </w:rPr>
        <w:t>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w:t>
      </w:r>
    </w:p>
    <w:p w:rsidR="00E30472" w:rsidRDefault="00E30472" w:rsidP="00E30472">
      <w:pPr>
        <w:pStyle w:val="21"/>
        <w:numPr>
          <w:ilvl w:val="1"/>
          <w:numId w:val="7"/>
        </w:numPr>
        <w:shd w:val="clear" w:color="auto" w:fill="auto"/>
        <w:tabs>
          <w:tab w:val="left" w:pos="1209"/>
        </w:tabs>
        <w:spacing w:before="0" w:after="42" w:line="260" w:lineRule="exact"/>
        <w:ind w:left="680" w:firstLine="0"/>
      </w:pPr>
      <w:r>
        <w:rPr>
          <w:rStyle w:val="2"/>
          <w:color w:val="000000"/>
        </w:rPr>
        <w:t>Исчерпывающий перечень оснований для приостановления или отказа в</w:t>
      </w:r>
    </w:p>
    <w:p w:rsidR="00E30472" w:rsidRDefault="00E30472">
      <w:pPr>
        <w:pStyle w:val="21"/>
        <w:shd w:val="clear" w:color="auto" w:fill="auto"/>
        <w:spacing w:before="0" w:after="303" w:line="260" w:lineRule="exact"/>
        <w:ind w:firstLine="0"/>
        <w:jc w:val="center"/>
      </w:pPr>
      <w:r>
        <w:rPr>
          <w:rStyle w:val="2"/>
          <w:color w:val="000000"/>
        </w:rPr>
        <w:t>предоставлении муниципальной услуги</w:t>
      </w:r>
    </w:p>
    <w:p w:rsidR="00E30472" w:rsidRDefault="00E30472" w:rsidP="00E30472">
      <w:pPr>
        <w:pStyle w:val="21"/>
        <w:numPr>
          <w:ilvl w:val="2"/>
          <w:numId w:val="7"/>
        </w:numPr>
        <w:shd w:val="clear" w:color="auto" w:fill="auto"/>
        <w:tabs>
          <w:tab w:val="left" w:pos="773"/>
        </w:tabs>
        <w:spacing w:before="0" w:line="322" w:lineRule="exact"/>
        <w:ind w:firstLine="0"/>
      </w:pPr>
      <w:r>
        <w:rPr>
          <w:rStyle w:val="2"/>
          <w:color w:val="000000"/>
        </w:rPr>
        <w:t>Основания для приостановления предоставления муниципальной услуги не предусмотрены.</w:t>
      </w:r>
    </w:p>
    <w:p w:rsidR="00E30472" w:rsidRDefault="00E30472" w:rsidP="00E30472">
      <w:pPr>
        <w:pStyle w:val="21"/>
        <w:numPr>
          <w:ilvl w:val="2"/>
          <w:numId w:val="7"/>
        </w:numPr>
        <w:shd w:val="clear" w:color="auto" w:fill="auto"/>
        <w:tabs>
          <w:tab w:val="left" w:pos="773"/>
        </w:tabs>
        <w:spacing w:before="0" w:line="322" w:lineRule="exact"/>
        <w:ind w:firstLine="0"/>
      </w:pPr>
      <w:r>
        <w:rPr>
          <w:rStyle w:val="2"/>
          <w:color w:val="000000"/>
        </w:rPr>
        <w:t>Основания для отказа в предоставлении муниципальной услуги:</w:t>
      </w:r>
    </w:p>
    <w:p w:rsidR="00E30472" w:rsidRDefault="00E30472" w:rsidP="00E30472">
      <w:pPr>
        <w:pStyle w:val="21"/>
        <w:numPr>
          <w:ilvl w:val="0"/>
          <w:numId w:val="16"/>
        </w:numPr>
        <w:shd w:val="clear" w:color="auto" w:fill="auto"/>
        <w:tabs>
          <w:tab w:val="left" w:pos="362"/>
        </w:tabs>
        <w:spacing w:before="0" w:line="322" w:lineRule="exact"/>
        <w:ind w:firstLine="0"/>
      </w:pPr>
      <w:r>
        <w:rPr>
          <w:rStyle w:val="2"/>
          <w:color w:val="000000"/>
        </w:rPr>
        <w:t>Установление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что такие работы не выполнены в полном объеме;</w:t>
      </w:r>
    </w:p>
    <w:p w:rsidR="00E30472" w:rsidRDefault="00E30472" w:rsidP="00E30472">
      <w:pPr>
        <w:pStyle w:val="21"/>
        <w:numPr>
          <w:ilvl w:val="0"/>
          <w:numId w:val="16"/>
        </w:numPr>
        <w:shd w:val="clear" w:color="auto" w:fill="auto"/>
        <w:tabs>
          <w:tab w:val="left" w:pos="366"/>
        </w:tabs>
        <w:spacing w:before="0" w:line="322" w:lineRule="exact"/>
        <w:ind w:firstLine="0"/>
      </w:pPr>
      <w:r>
        <w:rPr>
          <w:rStyle w:val="2"/>
          <w:color w:val="000000"/>
        </w:rPr>
        <w:t xml:space="preserve">Установление в ходе освидетельствования проведения работ по реконструкции объекта индивидуального жилищного строительства, что в результате таких работ общая площадь </w:t>
      </w:r>
      <w:r>
        <w:rPr>
          <w:rStyle w:val="2"/>
          <w:color w:val="000000"/>
        </w:rPr>
        <w:lastRenderedPageBreak/>
        <w:t>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p>
    <w:p w:rsidR="00E30472" w:rsidRDefault="00E30472" w:rsidP="00E30472">
      <w:pPr>
        <w:pStyle w:val="21"/>
        <w:numPr>
          <w:ilvl w:val="2"/>
          <w:numId w:val="7"/>
        </w:numPr>
        <w:shd w:val="clear" w:color="auto" w:fill="auto"/>
        <w:tabs>
          <w:tab w:val="left" w:pos="773"/>
        </w:tabs>
        <w:spacing w:before="0" w:line="322" w:lineRule="exact"/>
        <w:ind w:firstLine="0"/>
      </w:pPr>
      <w:r>
        <w:rPr>
          <w:rStyle w:val="2"/>
          <w:color w:val="000000"/>
        </w:rPr>
        <w:t>Перечень оснований для отказа в предоставлении муниципальной услуги является исчерпывающим.</w:t>
      </w:r>
    </w:p>
    <w:p w:rsidR="00E30472" w:rsidRDefault="00E30472" w:rsidP="00E30472">
      <w:pPr>
        <w:pStyle w:val="21"/>
        <w:numPr>
          <w:ilvl w:val="2"/>
          <w:numId w:val="7"/>
        </w:numPr>
        <w:shd w:val="clear" w:color="auto" w:fill="auto"/>
        <w:tabs>
          <w:tab w:val="left" w:pos="778"/>
        </w:tabs>
        <w:spacing w:before="0" w:line="322" w:lineRule="exact"/>
        <w:ind w:firstLine="0"/>
      </w:pPr>
      <w:r>
        <w:rPr>
          <w:rStyle w:val="2"/>
          <w:color w:val="000000"/>
        </w:rPr>
        <w:t>Решение об отказе в предоставлении муниципальной услуги с указанием причин</w:t>
      </w:r>
    </w:p>
    <w:p w:rsidR="00E30472" w:rsidRDefault="00E30472">
      <w:pPr>
        <w:pStyle w:val="21"/>
        <w:shd w:val="clear" w:color="auto" w:fill="auto"/>
        <w:tabs>
          <w:tab w:val="left" w:leader="underscore" w:pos="1930"/>
        </w:tabs>
        <w:spacing w:before="0" w:line="322" w:lineRule="exact"/>
        <w:ind w:firstLine="0"/>
      </w:pPr>
      <w:r>
        <w:rPr>
          <w:rStyle w:val="2"/>
          <w:color w:val="000000"/>
        </w:rPr>
        <w:t>отказа и направляется заявителю в личный кабинет Регионального портала и(или) в МФЦ в</w:t>
      </w:r>
      <w:r>
        <w:rPr>
          <w:rStyle w:val="2"/>
          <w:color w:val="000000"/>
        </w:rPr>
        <w:tab/>
      </w:r>
      <w:r>
        <w:rPr>
          <w:rStyle w:val="25"/>
          <w:color w:val="000000"/>
        </w:rPr>
        <w:t>(указывается срок)</w:t>
      </w:r>
      <w:r>
        <w:rPr>
          <w:rStyle w:val="2"/>
          <w:color w:val="000000"/>
        </w:rPr>
        <w:t xml:space="preserve"> либо вручается лично.</w:t>
      </w:r>
    </w:p>
    <w:p w:rsidR="00E30472" w:rsidRDefault="00E30472" w:rsidP="00E30472">
      <w:pPr>
        <w:pStyle w:val="21"/>
        <w:numPr>
          <w:ilvl w:val="2"/>
          <w:numId w:val="7"/>
        </w:numPr>
        <w:shd w:val="clear" w:color="auto" w:fill="auto"/>
        <w:tabs>
          <w:tab w:val="left" w:pos="782"/>
        </w:tabs>
        <w:spacing w:before="0" w:after="300" w:line="322" w:lineRule="exact"/>
        <w:ind w:firstLine="0"/>
      </w:pPr>
      <w:r>
        <w:rPr>
          <w:rStyle w:val="2"/>
          <w:color w:val="000000"/>
        </w:rPr>
        <w:t>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w:t>
      </w:r>
    </w:p>
    <w:p w:rsidR="00E30472" w:rsidRDefault="00E30472" w:rsidP="00E30472">
      <w:pPr>
        <w:pStyle w:val="21"/>
        <w:numPr>
          <w:ilvl w:val="1"/>
          <w:numId w:val="7"/>
        </w:numPr>
        <w:shd w:val="clear" w:color="auto" w:fill="auto"/>
        <w:tabs>
          <w:tab w:val="left" w:pos="1086"/>
        </w:tabs>
        <w:spacing w:before="0" w:after="349" w:line="322" w:lineRule="exact"/>
        <w:ind w:left="1640" w:hanging="1260"/>
        <w:jc w:val="left"/>
      </w:pPr>
      <w:r>
        <w:rPr>
          <w:rStyle w:val="2"/>
          <w:color w:val="000000"/>
        </w:rPr>
        <w:t>Порядок, размер и основания взимания государственной пошлины или иной платы, взимаемой за предоставление муниципальной услуги</w:t>
      </w:r>
    </w:p>
    <w:p w:rsidR="00E30472" w:rsidRDefault="00E30472">
      <w:pPr>
        <w:pStyle w:val="21"/>
        <w:shd w:val="clear" w:color="auto" w:fill="auto"/>
        <w:spacing w:before="0" w:after="303" w:line="260" w:lineRule="exact"/>
        <w:ind w:firstLine="0"/>
      </w:pPr>
      <w:r>
        <w:rPr>
          <w:rStyle w:val="2"/>
          <w:color w:val="000000"/>
        </w:rPr>
        <w:t>Муниципальная услуга предоставляется на безвозмездной основе</w:t>
      </w:r>
    </w:p>
    <w:p w:rsidR="00E30472" w:rsidRDefault="00E30472" w:rsidP="00E30472">
      <w:pPr>
        <w:pStyle w:val="21"/>
        <w:numPr>
          <w:ilvl w:val="1"/>
          <w:numId w:val="7"/>
        </w:numPr>
        <w:shd w:val="clear" w:color="auto" w:fill="auto"/>
        <w:tabs>
          <w:tab w:val="left" w:pos="1330"/>
        </w:tabs>
        <w:spacing w:before="0" w:after="349" w:line="322" w:lineRule="exact"/>
        <w:ind w:left="620" w:firstLine="0"/>
        <w:jc w:val="left"/>
      </w:pPr>
      <w:r>
        <w:rPr>
          <w:rStyle w:val="2"/>
          <w:color w:val="000000"/>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муниципальных услуг</w:t>
      </w:r>
    </w:p>
    <w:p w:rsidR="00E30472" w:rsidRDefault="00E30472">
      <w:pPr>
        <w:pStyle w:val="21"/>
        <w:shd w:val="clear" w:color="auto" w:fill="auto"/>
        <w:spacing w:before="0" w:after="299" w:line="260" w:lineRule="exact"/>
        <w:ind w:firstLine="0"/>
      </w:pPr>
      <w:r>
        <w:rPr>
          <w:rStyle w:val="2"/>
          <w:color w:val="000000"/>
        </w:rPr>
        <w:t>Предоставление необходимых и обязательных услуг не требуется.</w:t>
      </w:r>
    </w:p>
    <w:p w:rsidR="00E30472" w:rsidRDefault="00E30472" w:rsidP="00E30472">
      <w:pPr>
        <w:pStyle w:val="21"/>
        <w:numPr>
          <w:ilvl w:val="1"/>
          <w:numId w:val="7"/>
        </w:numPr>
        <w:shd w:val="clear" w:color="auto" w:fill="auto"/>
        <w:tabs>
          <w:tab w:val="left" w:pos="870"/>
        </w:tabs>
        <w:spacing w:before="0" w:line="326" w:lineRule="exact"/>
        <w:ind w:left="480" w:hanging="320"/>
        <w:jc w:val="left"/>
      </w:pPr>
      <w:r>
        <w:rPr>
          <w:rStyle w:val="2"/>
          <w:color w:val="000000"/>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w:t>
      </w:r>
    </w:p>
    <w:p w:rsidR="00E30472" w:rsidRDefault="00E30472">
      <w:pPr>
        <w:pStyle w:val="21"/>
        <w:shd w:val="clear" w:color="auto" w:fill="auto"/>
        <w:spacing w:before="0" w:after="353" w:line="326" w:lineRule="exact"/>
        <w:ind w:firstLine="0"/>
        <w:jc w:val="center"/>
      </w:pPr>
      <w:r>
        <w:rPr>
          <w:rStyle w:val="2"/>
          <w:color w:val="000000"/>
        </w:rPr>
        <w:t>услуги, включая информацию о методике расчета размера такой платы</w:t>
      </w:r>
    </w:p>
    <w:p w:rsidR="00E30472" w:rsidRDefault="00E30472">
      <w:pPr>
        <w:pStyle w:val="21"/>
        <w:shd w:val="clear" w:color="auto" w:fill="auto"/>
        <w:spacing w:before="0" w:after="303" w:line="260" w:lineRule="exact"/>
        <w:ind w:firstLine="0"/>
      </w:pPr>
      <w:r>
        <w:rPr>
          <w:rStyle w:val="2"/>
          <w:color w:val="000000"/>
        </w:rPr>
        <w:t>Предоставление необходимых и обязательных услуг не требуется.</w:t>
      </w:r>
    </w:p>
    <w:p w:rsidR="00E30472" w:rsidRDefault="00E30472" w:rsidP="00E30472">
      <w:pPr>
        <w:pStyle w:val="21"/>
        <w:numPr>
          <w:ilvl w:val="1"/>
          <w:numId w:val="7"/>
        </w:numPr>
        <w:shd w:val="clear" w:color="auto" w:fill="auto"/>
        <w:tabs>
          <w:tab w:val="left" w:pos="870"/>
        </w:tabs>
        <w:spacing w:before="0" w:line="322" w:lineRule="exact"/>
        <w:ind w:left="480" w:hanging="320"/>
        <w:jc w:val="left"/>
      </w:pPr>
      <w:r>
        <w:rPr>
          <w:rStyle w:val="2"/>
          <w:color w:val="000000"/>
        </w:rPr>
        <w:t>Максимальный срок ожидания в очереди при подаче запроса о предоставлении муниципальной услуги, услуги, предоставляемой организацией, участвующей в</w:t>
      </w:r>
    </w:p>
    <w:p w:rsidR="00E30472" w:rsidRDefault="00E30472">
      <w:pPr>
        <w:pStyle w:val="21"/>
        <w:shd w:val="clear" w:color="auto" w:fill="auto"/>
        <w:spacing w:before="0" w:line="322" w:lineRule="exact"/>
        <w:ind w:left="480" w:hanging="320"/>
        <w:jc w:val="left"/>
      </w:pPr>
      <w:r>
        <w:rPr>
          <w:rStyle w:val="2"/>
          <w:color w:val="000000"/>
        </w:rPr>
        <w:t>предоставлении муниципальной услуги, и при получении результата предоставления</w:t>
      </w:r>
    </w:p>
    <w:p w:rsidR="00E30472" w:rsidRDefault="00E30472">
      <w:pPr>
        <w:pStyle w:val="21"/>
        <w:shd w:val="clear" w:color="auto" w:fill="auto"/>
        <w:spacing w:before="0" w:after="293" w:line="322" w:lineRule="exact"/>
        <w:ind w:firstLine="0"/>
        <w:jc w:val="center"/>
      </w:pPr>
      <w:r>
        <w:rPr>
          <w:rStyle w:val="2"/>
          <w:color w:val="000000"/>
        </w:rPr>
        <w:t>таких услуг</w:t>
      </w:r>
    </w:p>
    <w:p w:rsidR="00E30472" w:rsidRDefault="00E30472" w:rsidP="00E30472">
      <w:pPr>
        <w:pStyle w:val="21"/>
        <w:numPr>
          <w:ilvl w:val="2"/>
          <w:numId w:val="7"/>
        </w:numPr>
        <w:shd w:val="clear" w:color="auto" w:fill="auto"/>
        <w:tabs>
          <w:tab w:val="left" w:pos="922"/>
        </w:tabs>
        <w:spacing w:before="0" w:line="331" w:lineRule="exact"/>
        <w:ind w:firstLine="0"/>
      </w:pPr>
      <w:r>
        <w:rPr>
          <w:rStyle w:val="2"/>
          <w:color w:val="000000"/>
        </w:rPr>
        <w:t>Время ожидания при подаче заявления на получение муниципальной услуги - не более 15 минут.</w:t>
      </w:r>
    </w:p>
    <w:p w:rsidR="00E30472" w:rsidRDefault="00E30472" w:rsidP="00E30472">
      <w:pPr>
        <w:pStyle w:val="21"/>
        <w:numPr>
          <w:ilvl w:val="2"/>
          <w:numId w:val="7"/>
        </w:numPr>
        <w:shd w:val="clear" w:color="auto" w:fill="auto"/>
        <w:tabs>
          <w:tab w:val="left" w:pos="1031"/>
        </w:tabs>
        <w:spacing w:before="0" w:after="300" w:line="322" w:lineRule="exact"/>
        <w:ind w:firstLine="0"/>
      </w:pPr>
      <w:r>
        <w:rPr>
          <w:rStyle w:val="2"/>
          <w:color w:val="000000"/>
        </w:rPr>
        <w:t>При получении результата предоставления муниципальной услуги максимальный срок ожидания в очереди не должен превышать 15 минут.</w:t>
      </w:r>
    </w:p>
    <w:p w:rsidR="00E30472" w:rsidRDefault="00E30472" w:rsidP="00E30472">
      <w:pPr>
        <w:pStyle w:val="21"/>
        <w:numPr>
          <w:ilvl w:val="1"/>
          <w:numId w:val="7"/>
        </w:numPr>
        <w:shd w:val="clear" w:color="auto" w:fill="auto"/>
        <w:tabs>
          <w:tab w:val="left" w:pos="776"/>
        </w:tabs>
        <w:spacing w:before="0" w:after="300" w:line="322" w:lineRule="exact"/>
        <w:ind w:firstLine="0"/>
        <w:jc w:val="left"/>
      </w:pPr>
      <w:r>
        <w:rPr>
          <w:rStyle w:val="2"/>
          <w:color w:val="000000"/>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30472" w:rsidRDefault="00E30472" w:rsidP="00E30472">
      <w:pPr>
        <w:pStyle w:val="21"/>
        <w:numPr>
          <w:ilvl w:val="2"/>
          <w:numId w:val="7"/>
        </w:numPr>
        <w:shd w:val="clear" w:color="auto" w:fill="auto"/>
        <w:tabs>
          <w:tab w:val="left" w:pos="1031"/>
        </w:tabs>
        <w:spacing w:before="0" w:line="322" w:lineRule="exact"/>
        <w:ind w:firstLine="0"/>
      </w:pPr>
      <w:r>
        <w:rPr>
          <w:rStyle w:val="2"/>
          <w:color w:val="000000"/>
        </w:rPr>
        <w:t>При личном обращении заявителя в орган местного самоуправления с заявлением о предоставлении муниципальной услуги регистрация указанного заявления осуществляется в день обращения заявителя.</w:t>
      </w:r>
    </w:p>
    <w:p w:rsidR="00E30472" w:rsidRDefault="00E30472" w:rsidP="00E30472">
      <w:pPr>
        <w:pStyle w:val="21"/>
        <w:numPr>
          <w:ilvl w:val="2"/>
          <w:numId w:val="7"/>
        </w:numPr>
        <w:shd w:val="clear" w:color="auto" w:fill="auto"/>
        <w:tabs>
          <w:tab w:val="left" w:pos="931"/>
        </w:tabs>
        <w:spacing w:before="0" w:line="322" w:lineRule="exact"/>
        <w:ind w:firstLine="0"/>
      </w:pPr>
      <w:r>
        <w:rPr>
          <w:rStyle w:val="2"/>
          <w:color w:val="000000"/>
        </w:rPr>
        <w:t xml:space="preserve">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w:t>
      </w:r>
      <w:r>
        <w:rPr>
          <w:rStyle w:val="2"/>
          <w:color w:val="000000"/>
        </w:rPr>
        <w:lastRenderedPageBreak/>
        <w:t>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E30472" w:rsidRDefault="00E30472" w:rsidP="00E30472">
      <w:pPr>
        <w:pStyle w:val="21"/>
        <w:numPr>
          <w:ilvl w:val="2"/>
          <w:numId w:val="7"/>
        </w:numPr>
        <w:shd w:val="clear" w:color="auto" w:fill="auto"/>
        <w:tabs>
          <w:tab w:val="left" w:pos="926"/>
        </w:tabs>
        <w:spacing w:before="0" w:after="300" w:line="322" w:lineRule="exact"/>
        <w:ind w:firstLine="0"/>
      </w:pPr>
      <w:r>
        <w:rPr>
          <w:rStyle w:val="2"/>
          <w:color w:val="000000"/>
        </w:rPr>
        <w:t>При направлении заявления посредством Регионального портала заявитель в день подачи заявления получает в личном кабинете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E30472" w:rsidRDefault="00E30472" w:rsidP="00E30472">
      <w:pPr>
        <w:pStyle w:val="21"/>
        <w:numPr>
          <w:ilvl w:val="1"/>
          <w:numId w:val="7"/>
        </w:numPr>
        <w:shd w:val="clear" w:color="auto" w:fill="auto"/>
        <w:tabs>
          <w:tab w:val="left" w:pos="750"/>
        </w:tabs>
        <w:spacing w:before="0" w:line="322" w:lineRule="exact"/>
        <w:ind w:firstLine="0"/>
        <w:jc w:val="left"/>
      </w:pPr>
      <w:r>
        <w:rPr>
          <w:rStyle w:val="2"/>
          <w:color w:val="000000"/>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федеральным законодательством и законодательством субъекта Российской Федерации о</w:t>
      </w:r>
    </w:p>
    <w:p w:rsidR="00E30472" w:rsidRDefault="00E30472">
      <w:pPr>
        <w:pStyle w:val="21"/>
        <w:shd w:val="clear" w:color="auto" w:fill="auto"/>
        <w:spacing w:before="0" w:after="308" w:line="260" w:lineRule="exact"/>
        <w:ind w:firstLine="0"/>
        <w:jc w:val="center"/>
      </w:pPr>
      <w:r>
        <w:rPr>
          <w:rStyle w:val="2"/>
          <w:color w:val="000000"/>
        </w:rPr>
        <w:t>социальной защите инвалидов</w:t>
      </w:r>
    </w:p>
    <w:p w:rsidR="00E30472" w:rsidRDefault="00E30472" w:rsidP="00E30472">
      <w:pPr>
        <w:pStyle w:val="21"/>
        <w:numPr>
          <w:ilvl w:val="2"/>
          <w:numId w:val="7"/>
        </w:numPr>
        <w:shd w:val="clear" w:color="auto" w:fill="auto"/>
        <w:tabs>
          <w:tab w:val="left" w:pos="989"/>
        </w:tabs>
        <w:spacing w:before="0" w:line="322" w:lineRule="exact"/>
        <w:ind w:firstLine="0"/>
      </w:pPr>
      <w:r>
        <w:rPr>
          <w:rStyle w:val="2"/>
          <w:color w:val="000000"/>
        </w:rPr>
        <w:t>Предоставление муниципальной услуги осуществляется в зданиях и помещениях, оборудованных противопожарной системой и системой пожаротушения. Места приема заявителей оборудуются необходимой мебелью для оформления документов, информационными стендами.</w:t>
      </w:r>
    </w:p>
    <w:p w:rsidR="00E30472" w:rsidRDefault="00E30472">
      <w:pPr>
        <w:pStyle w:val="21"/>
        <w:shd w:val="clear" w:color="auto" w:fill="auto"/>
        <w:spacing w:before="0" w:line="322" w:lineRule="exact"/>
        <w:ind w:firstLine="0"/>
      </w:pPr>
      <w:r>
        <w:rPr>
          <w:rStyle w:val="2"/>
          <w:color w:val="000000"/>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E30472" w:rsidRDefault="00E30472">
      <w:pPr>
        <w:pStyle w:val="21"/>
        <w:shd w:val="clear" w:color="auto" w:fill="auto"/>
        <w:spacing w:before="0" w:line="322" w:lineRule="exact"/>
        <w:ind w:firstLine="0"/>
      </w:pPr>
      <w:r>
        <w:rPr>
          <w:rStyle w:val="2"/>
          <w:color w:val="000000"/>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E30472" w:rsidRDefault="00E30472" w:rsidP="00E30472">
      <w:pPr>
        <w:pStyle w:val="21"/>
        <w:numPr>
          <w:ilvl w:val="2"/>
          <w:numId w:val="7"/>
        </w:numPr>
        <w:shd w:val="clear" w:color="auto" w:fill="auto"/>
        <w:tabs>
          <w:tab w:val="left" w:pos="989"/>
        </w:tabs>
        <w:spacing w:before="0" w:line="322" w:lineRule="exact"/>
        <w:ind w:firstLine="0"/>
      </w:pPr>
      <w:r>
        <w:rPr>
          <w:rStyle w:val="2"/>
          <w:color w:val="000000"/>
        </w:rPr>
        <w:t>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w:t>
      </w:r>
    </w:p>
    <w:p w:rsidR="00E30472" w:rsidRDefault="00E30472" w:rsidP="00E30472">
      <w:pPr>
        <w:pStyle w:val="21"/>
        <w:numPr>
          <w:ilvl w:val="0"/>
          <w:numId w:val="17"/>
        </w:numPr>
        <w:shd w:val="clear" w:color="auto" w:fill="auto"/>
        <w:tabs>
          <w:tab w:val="left" w:pos="361"/>
        </w:tabs>
        <w:spacing w:before="0" w:line="322" w:lineRule="exact"/>
        <w:ind w:firstLine="0"/>
      </w:pPr>
      <w:r>
        <w:rPr>
          <w:rStyle w:val="2"/>
          <w:color w:val="000000"/>
        </w:rPr>
        <w:t>возможность посадки в транспортное средство и высадки из него, в том числе с использованием кресла-коляски;</w:t>
      </w:r>
    </w:p>
    <w:p w:rsidR="00E30472" w:rsidRDefault="00E30472" w:rsidP="00E30472">
      <w:pPr>
        <w:pStyle w:val="21"/>
        <w:numPr>
          <w:ilvl w:val="0"/>
          <w:numId w:val="17"/>
        </w:numPr>
        <w:shd w:val="clear" w:color="auto" w:fill="auto"/>
        <w:tabs>
          <w:tab w:val="left" w:pos="361"/>
        </w:tabs>
        <w:spacing w:before="0" w:line="322" w:lineRule="exact"/>
        <w:ind w:firstLine="0"/>
      </w:pPr>
      <w:r>
        <w:rPr>
          <w:rStyle w:val="2"/>
          <w:color w:val="000000"/>
        </w:rPr>
        <w:t>сопровождение инвалидов, имеющих стойкие расстройства функции зрения и самостоятельного передвижения, и оказание им помощи;</w:t>
      </w:r>
    </w:p>
    <w:p w:rsidR="00E30472" w:rsidRDefault="00E30472" w:rsidP="00E30472">
      <w:pPr>
        <w:pStyle w:val="21"/>
        <w:numPr>
          <w:ilvl w:val="0"/>
          <w:numId w:val="17"/>
        </w:numPr>
        <w:shd w:val="clear" w:color="auto" w:fill="auto"/>
        <w:tabs>
          <w:tab w:val="left" w:pos="366"/>
        </w:tabs>
        <w:spacing w:before="0" w:line="322" w:lineRule="exact"/>
        <w:ind w:firstLine="0"/>
      </w:pPr>
      <w:r>
        <w:rPr>
          <w:rStyle w:val="2"/>
          <w:color w:val="000000"/>
        </w:rPr>
        <w:t>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E30472" w:rsidRDefault="00E30472" w:rsidP="00E30472">
      <w:pPr>
        <w:pStyle w:val="21"/>
        <w:numPr>
          <w:ilvl w:val="0"/>
          <w:numId w:val="17"/>
        </w:numPr>
        <w:shd w:val="clear" w:color="auto" w:fill="auto"/>
        <w:tabs>
          <w:tab w:val="left" w:pos="366"/>
        </w:tabs>
        <w:spacing w:before="0" w:line="322" w:lineRule="exact"/>
        <w:ind w:firstLine="0"/>
      </w:pPr>
      <w:r>
        <w:rPr>
          <w:rStyle w:val="2"/>
          <w:color w:val="000000"/>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30472" w:rsidRDefault="00E30472" w:rsidP="00E30472">
      <w:pPr>
        <w:pStyle w:val="21"/>
        <w:numPr>
          <w:ilvl w:val="0"/>
          <w:numId w:val="17"/>
        </w:numPr>
        <w:shd w:val="clear" w:color="auto" w:fill="auto"/>
        <w:tabs>
          <w:tab w:val="left" w:pos="361"/>
        </w:tabs>
        <w:spacing w:before="0" w:line="322" w:lineRule="exact"/>
        <w:ind w:firstLine="0"/>
      </w:pPr>
      <w:r>
        <w:rPr>
          <w:rStyle w:val="2"/>
          <w:color w:val="000000"/>
        </w:rPr>
        <w:t>допуск сурдопереводчика и тифлосурдопереводчика;</w:t>
      </w:r>
    </w:p>
    <w:p w:rsidR="00E30472" w:rsidRDefault="00E30472" w:rsidP="00E30472">
      <w:pPr>
        <w:pStyle w:val="21"/>
        <w:numPr>
          <w:ilvl w:val="0"/>
          <w:numId w:val="17"/>
        </w:numPr>
        <w:shd w:val="clear" w:color="auto" w:fill="auto"/>
        <w:tabs>
          <w:tab w:val="left" w:pos="499"/>
        </w:tabs>
        <w:spacing w:before="0" w:line="322" w:lineRule="exact"/>
        <w:ind w:firstLine="0"/>
      </w:pPr>
      <w:r>
        <w:rPr>
          <w:rStyle w:val="2"/>
          <w:color w:val="000000"/>
        </w:rPr>
        <w:t xml:space="preserve">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w:t>
      </w:r>
      <w:r>
        <w:rPr>
          <w:rStyle w:val="2"/>
          <w:color w:val="000000"/>
          <w:lang w:val="en-US" w:eastAsia="en-US"/>
        </w:rPr>
        <w:t>N</w:t>
      </w:r>
      <w:r w:rsidRPr="006C09BC">
        <w:rPr>
          <w:rStyle w:val="2"/>
          <w:color w:val="000000"/>
          <w:lang w:eastAsia="en-US"/>
        </w:rPr>
        <w:t xml:space="preserve">° </w:t>
      </w:r>
      <w:r>
        <w:rPr>
          <w:rStyle w:val="2"/>
          <w:color w:val="000000"/>
        </w:rPr>
        <w:t>386н «Об утверждении формы документа, подтверждающего специальное обучение собаки-проводника, и порядка его выдачи».</w:t>
      </w:r>
    </w:p>
    <w:p w:rsidR="00E30472" w:rsidRDefault="00E30472">
      <w:pPr>
        <w:pStyle w:val="21"/>
        <w:shd w:val="clear" w:color="auto" w:fill="auto"/>
        <w:spacing w:before="0" w:after="349" w:line="322" w:lineRule="exact"/>
        <w:ind w:firstLine="0"/>
      </w:pPr>
      <w:r>
        <w:rPr>
          <w:rStyle w:val="2"/>
          <w:color w:val="000000"/>
        </w:rPr>
        <w:t>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которые указаны в подпунктах 1-4 настоящего пункта, применяются к объектам и средствам, введенным в эксплуатацию или прошедшим модернизацию, реконструкцию после 1 июля 2016 года.</w:t>
      </w:r>
    </w:p>
    <w:p w:rsidR="00E30472" w:rsidRDefault="00E30472" w:rsidP="00E30472">
      <w:pPr>
        <w:pStyle w:val="21"/>
        <w:numPr>
          <w:ilvl w:val="1"/>
          <w:numId w:val="7"/>
        </w:numPr>
        <w:shd w:val="clear" w:color="auto" w:fill="auto"/>
        <w:tabs>
          <w:tab w:val="left" w:pos="2073"/>
        </w:tabs>
        <w:spacing w:before="0" w:line="260" w:lineRule="exact"/>
        <w:ind w:left="1400" w:firstLine="0"/>
      </w:pPr>
      <w:r>
        <w:rPr>
          <w:rStyle w:val="2"/>
          <w:color w:val="000000"/>
        </w:rPr>
        <w:lastRenderedPageBreak/>
        <w:t>Показатели доступности и качества муниципальной услуги</w:t>
      </w:r>
    </w:p>
    <w:p w:rsidR="00E30472" w:rsidRDefault="00E30472" w:rsidP="00E30472">
      <w:pPr>
        <w:pStyle w:val="21"/>
        <w:numPr>
          <w:ilvl w:val="2"/>
          <w:numId w:val="7"/>
        </w:numPr>
        <w:shd w:val="clear" w:color="auto" w:fill="auto"/>
        <w:tabs>
          <w:tab w:val="left" w:pos="906"/>
        </w:tabs>
        <w:spacing w:before="0" w:line="322" w:lineRule="exact"/>
        <w:ind w:firstLine="0"/>
        <w:jc w:val="left"/>
      </w:pPr>
      <w:r>
        <w:rPr>
          <w:rStyle w:val="2"/>
          <w:color w:val="000000"/>
        </w:rPr>
        <w:t>Показателями доступности предоставления муниципальной услуги являются: расположенность помещения, в котором ведется прием, выдача документов в зоне доступности общественного транспорта;</w:t>
      </w:r>
    </w:p>
    <w:p w:rsidR="00E30472" w:rsidRDefault="00E30472">
      <w:pPr>
        <w:pStyle w:val="21"/>
        <w:shd w:val="clear" w:color="auto" w:fill="auto"/>
        <w:spacing w:before="0" w:line="322" w:lineRule="exact"/>
        <w:ind w:firstLine="0"/>
        <w:jc w:val="left"/>
      </w:pPr>
      <w:r>
        <w:rPr>
          <w:rStyle w:val="2"/>
          <w:color w:val="000000"/>
        </w:rPr>
        <w:t>наличие необходимого количества специалистов, а также помещений, в которых осуществляется прием документов от заявителей;</w:t>
      </w:r>
    </w:p>
    <w:p w:rsidR="00E30472" w:rsidRDefault="00E30472">
      <w:pPr>
        <w:pStyle w:val="21"/>
        <w:shd w:val="clear" w:color="auto" w:fill="auto"/>
        <w:spacing w:before="0" w:line="322" w:lineRule="exact"/>
        <w:ind w:firstLine="0"/>
        <w:jc w:val="left"/>
      </w:pPr>
      <w:r>
        <w:rPr>
          <w:rStyle w:val="2"/>
          <w:color w:val="000000"/>
        </w:rPr>
        <w:t>наличие исчерпывающей информации о способах, порядке и сроках предоставления муниципальной услуги на информационных стендах, официальном сайте органа местного самоуправления, на Едином портале, Региональном портале; оказание помощи инвалидам в преодолении барьеров, мешающих получению ими услуг наравне с другими лицами.</w:t>
      </w:r>
    </w:p>
    <w:p w:rsidR="00E30472" w:rsidRDefault="00E30472" w:rsidP="00E30472">
      <w:pPr>
        <w:pStyle w:val="21"/>
        <w:numPr>
          <w:ilvl w:val="2"/>
          <w:numId w:val="7"/>
        </w:numPr>
        <w:shd w:val="clear" w:color="auto" w:fill="auto"/>
        <w:tabs>
          <w:tab w:val="left" w:pos="899"/>
        </w:tabs>
        <w:spacing w:before="0" w:line="322" w:lineRule="exact"/>
        <w:ind w:firstLine="0"/>
        <w:jc w:val="left"/>
      </w:pPr>
      <w:r>
        <w:rPr>
          <w:rStyle w:val="2"/>
          <w:color w:val="000000"/>
        </w:rPr>
        <w:t>Показателями качества предоставления муниципальной услуги являются: соблюдение сроков приема и рассмотрения документов;</w:t>
      </w:r>
    </w:p>
    <w:p w:rsidR="00E30472" w:rsidRDefault="00E30472">
      <w:pPr>
        <w:pStyle w:val="21"/>
        <w:shd w:val="clear" w:color="auto" w:fill="auto"/>
        <w:spacing w:before="0" w:line="322" w:lineRule="exact"/>
        <w:ind w:firstLine="0"/>
        <w:jc w:val="left"/>
      </w:pPr>
      <w:r>
        <w:rPr>
          <w:rStyle w:val="2"/>
          <w:color w:val="000000"/>
        </w:rPr>
        <w:t>соблюдение срока получения результата государственной услуги;</w:t>
      </w:r>
    </w:p>
    <w:p w:rsidR="00E30472" w:rsidRDefault="00E30472">
      <w:pPr>
        <w:pStyle w:val="21"/>
        <w:shd w:val="clear" w:color="auto" w:fill="auto"/>
        <w:spacing w:before="0" w:line="322" w:lineRule="exact"/>
        <w:ind w:firstLine="0"/>
        <w:jc w:val="left"/>
      </w:pPr>
      <w:r>
        <w:rPr>
          <w:rStyle w:val="2"/>
          <w:color w:val="000000"/>
        </w:rPr>
        <w:t>отсутствие обоснованных жалоб на нарушения Административного регламента,</w:t>
      </w:r>
    </w:p>
    <w:p w:rsidR="00E30472" w:rsidRDefault="00E30472">
      <w:pPr>
        <w:pStyle w:val="21"/>
        <w:shd w:val="clear" w:color="auto" w:fill="auto"/>
        <w:spacing w:before="0" w:line="322" w:lineRule="exact"/>
        <w:ind w:firstLine="0"/>
        <w:jc w:val="left"/>
      </w:pPr>
      <w:r>
        <w:rPr>
          <w:rStyle w:val="2"/>
          <w:color w:val="000000"/>
        </w:rPr>
        <w:t>совершенные работниками органа местного самоуправления;</w:t>
      </w:r>
    </w:p>
    <w:p w:rsidR="00E30472" w:rsidRDefault="00E30472">
      <w:pPr>
        <w:pStyle w:val="21"/>
        <w:shd w:val="clear" w:color="auto" w:fill="auto"/>
        <w:spacing w:before="0" w:line="322" w:lineRule="exact"/>
        <w:ind w:firstLine="0"/>
        <w:jc w:val="left"/>
      </w:pPr>
      <w:r>
        <w:rPr>
          <w:rStyle w:val="2"/>
          <w:color w:val="000000"/>
        </w:rPr>
        <w:t>количество взаимодействий заявителя с должностными лицами (без учета консультаций.</w:t>
      </w:r>
    </w:p>
    <w:p w:rsidR="00E30472" w:rsidRDefault="00E30472">
      <w:pPr>
        <w:pStyle w:val="21"/>
        <w:shd w:val="clear" w:color="auto" w:fill="auto"/>
        <w:spacing w:before="0" w:line="322" w:lineRule="exact"/>
        <w:ind w:firstLine="0"/>
      </w:pPr>
      <w:r>
        <w:rPr>
          <w:rStyle w:val="2"/>
          <w:color w:val="000000"/>
        </w:rPr>
        <w:t>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w:t>
      </w:r>
    </w:p>
    <w:p w:rsidR="00E30472" w:rsidRDefault="00E30472" w:rsidP="00E30472">
      <w:pPr>
        <w:pStyle w:val="21"/>
        <w:numPr>
          <w:ilvl w:val="2"/>
          <w:numId w:val="7"/>
        </w:numPr>
        <w:shd w:val="clear" w:color="auto" w:fill="auto"/>
        <w:tabs>
          <w:tab w:val="left" w:pos="901"/>
        </w:tabs>
        <w:spacing w:before="0" w:line="322" w:lineRule="exact"/>
        <w:ind w:firstLine="0"/>
      </w:pPr>
      <w:r>
        <w:rPr>
          <w:rStyle w:val="2"/>
          <w:color w:val="000000"/>
        </w:rPr>
        <w:t>Информация о ходе предоставления муниципальной услуги может быть получена заявителем в личном кабинете на Едином портале или на Региональном портале, в МФЦ.</w:t>
      </w:r>
    </w:p>
    <w:p w:rsidR="00E30472" w:rsidRDefault="00E30472" w:rsidP="00E30472">
      <w:pPr>
        <w:pStyle w:val="21"/>
        <w:numPr>
          <w:ilvl w:val="2"/>
          <w:numId w:val="7"/>
        </w:numPr>
        <w:shd w:val="clear" w:color="auto" w:fill="auto"/>
        <w:tabs>
          <w:tab w:val="left" w:pos="901"/>
        </w:tabs>
        <w:spacing w:before="0" w:line="322" w:lineRule="exact"/>
        <w:ind w:firstLine="0"/>
      </w:pPr>
      <w:r>
        <w:rPr>
          <w:rStyle w:val="2"/>
          <w:color w:val="000000"/>
        </w:rPr>
        <w:t>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по экстерриториальному принципу.</w:t>
      </w:r>
    </w:p>
    <w:p w:rsidR="00E30472" w:rsidRDefault="00E30472">
      <w:pPr>
        <w:pStyle w:val="21"/>
        <w:shd w:val="clear" w:color="auto" w:fill="auto"/>
        <w:spacing w:before="0" w:line="322" w:lineRule="exact"/>
        <w:ind w:firstLine="0"/>
      </w:pPr>
      <w:r>
        <w:rPr>
          <w:rStyle w:val="2"/>
          <w:color w:val="000000"/>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Единого портала и получения результата муниципальной услуги в МФЦ.</w:t>
      </w:r>
    </w:p>
    <w:p w:rsidR="00E30472" w:rsidRDefault="00E30472">
      <w:pPr>
        <w:pStyle w:val="110"/>
        <w:shd w:val="clear" w:color="auto" w:fill="auto"/>
        <w:spacing w:before="0"/>
        <w:jc w:val="left"/>
      </w:pPr>
      <w:r>
        <w:rPr>
          <w:rStyle w:val="11"/>
          <w:i/>
          <w:iCs/>
          <w:color w:val="000000"/>
        </w:rPr>
        <w:t>Либо указывается</w:t>
      </w:r>
    </w:p>
    <w:p w:rsidR="00E30472" w:rsidRDefault="00E30472">
      <w:pPr>
        <w:pStyle w:val="21"/>
        <w:shd w:val="clear" w:color="auto" w:fill="auto"/>
        <w:spacing w:before="0" w:after="304" w:line="322" w:lineRule="exact"/>
        <w:ind w:firstLine="0"/>
        <w:jc w:val="left"/>
      </w:pPr>
      <w:r>
        <w:rPr>
          <w:rStyle w:val="2"/>
          <w:color w:val="000000"/>
        </w:rPr>
        <w:t>Муниципальная услуга по экстерриториальному принципу не предоставляется.</w:t>
      </w:r>
    </w:p>
    <w:p w:rsidR="00E30472" w:rsidRDefault="00E30472" w:rsidP="00E30472">
      <w:pPr>
        <w:pStyle w:val="21"/>
        <w:numPr>
          <w:ilvl w:val="1"/>
          <w:numId w:val="7"/>
        </w:numPr>
        <w:shd w:val="clear" w:color="auto" w:fill="auto"/>
        <w:tabs>
          <w:tab w:val="left" w:pos="1185"/>
        </w:tabs>
        <w:spacing w:before="0" w:after="296" w:line="317" w:lineRule="exact"/>
        <w:ind w:left="500" w:firstLine="0"/>
        <w:jc w:val="left"/>
      </w:pPr>
      <w:r>
        <w:rPr>
          <w:rStyle w:val="2"/>
          <w:color w:val="000000"/>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E30472" w:rsidRDefault="00E30472">
      <w:pPr>
        <w:pStyle w:val="110"/>
        <w:shd w:val="clear" w:color="auto" w:fill="auto"/>
        <w:spacing w:before="0"/>
      </w:pPr>
      <w:r>
        <w:rPr>
          <w:rStyle w:val="11"/>
          <w:i/>
          <w:iCs/>
          <w:color w:val="000000"/>
        </w:rPr>
        <w:t>Содержание данного подраздела зависит от наличия возможности получения государственной или муниципальной услуги в электронной форме, состава действий, которые заявитель вправе совершить при получении муниципальной услуги, от возможности предоставления муниципальной услуги в МФЦ, в том числе по экстерриториальному принципу.</w:t>
      </w:r>
    </w:p>
    <w:p w:rsidR="00E30472" w:rsidRDefault="00E30472" w:rsidP="00E30472">
      <w:pPr>
        <w:pStyle w:val="21"/>
        <w:numPr>
          <w:ilvl w:val="2"/>
          <w:numId w:val="7"/>
        </w:numPr>
        <w:shd w:val="clear" w:color="auto" w:fill="auto"/>
        <w:tabs>
          <w:tab w:val="left" w:pos="901"/>
        </w:tabs>
        <w:spacing w:before="0" w:line="322" w:lineRule="exact"/>
        <w:ind w:firstLine="0"/>
        <w:jc w:val="left"/>
      </w:pPr>
      <w:r>
        <w:rPr>
          <w:rStyle w:val="2"/>
          <w:color w:val="000000"/>
        </w:rPr>
        <w:t>При предоставлении муниципальной услуги в электронном виде заявитель вправе:</w:t>
      </w:r>
    </w:p>
    <w:p w:rsidR="00E30472" w:rsidRDefault="00E30472">
      <w:pPr>
        <w:pStyle w:val="21"/>
        <w:shd w:val="clear" w:color="auto" w:fill="auto"/>
        <w:tabs>
          <w:tab w:val="left" w:pos="359"/>
        </w:tabs>
        <w:spacing w:before="0" w:line="322" w:lineRule="exact"/>
        <w:ind w:firstLine="0"/>
        <w:jc w:val="left"/>
      </w:pPr>
      <w:r>
        <w:rPr>
          <w:rStyle w:val="2"/>
          <w:color w:val="000000"/>
        </w:rPr>
        <w:t>а)</w:t>
      </w:r>
      <w:r>
        <w:rPr>
          <w:rStyle w:val="2"/>
          <w:color w:val="000000"/>
        </w:rPr>
        <w:tab/>
        <w:t>получить информацию о порядке и сроках предоставления муниципальной услуги, размещенную на Едином портале или на Региональном портале;</w:t>
      </w:r>
    </w:p>
    <w:p w:rsidR="00E30472" w:rsidRDefault="00E30472">
      <w:pPr>
        <w:pStyle w:val="21"/>
        <w:shd w:val="clear" w:color="auto" w:fill="auto"/>
        <w:tabs>
          <w:tab w:val="left" w:pos="373"/>
        </w:tabs>
        <w:spacing w:before="0" w:line="322" w:lineRule="exact"/>
        <w:ind w:firstLine="0"/>
      </w:pPr>
      <w:r>
        <w:rPr>
          <w:rStyle w:val="2"/>
          <w:color w:val="000000"/>
        </w:rPr>
        <w:t>б)</w:t>
      </w:r>
      <w:r>
        <w:rPr>
          <w:rStyle w:val="2"/>
          <w:color w:val="000000"/>
        </w:rPr>
        <w:tab/>
        <w:t>подать заявление о предоставлении муниципальной услуги в форме электронного документа с использованием Личного кабинета Регионального портала посредством заполнения электронной формы заявления;</w:t>
      </w:r>
    </w:p>
    <w:p w:rsidR="00E30472" w:rsidRDefault="00E30472">
      <w:pPr>
        <w:pStyle w:val="21"/>
        <w:shd w:val="clear" w:color="auto" w:fill="auto"/>
        <w:tabs>
          <w:tab w:val="left" w:pos="365"/>
        </w:tabs>
        <w:spacing w:before="0" w:line="322" w:lineRule="exact"/>
        <w:ind w:firstLine="0"/>
      </w:pPr>
      <w:r>
        <w:rPr>
          <w:rStyle w:val="2"/>
          <w:color w:val="000000"/>
        </w:rPr>
        <w:t>в)</w:t>
      </w:r>
      <w:r>
        <w:rPr>
          <w:rStyle w:val="2"/>
          <w:color w:val="000000"/>
        </w:rPr>
        <w:tab/>
        <w:t>получить сведения о ходе выполнения заявлений о предоставлении муниципальной услуги, поданных в электронной форме;</w:t>
      </w:r>
    </w:p>
    <w:p w:rsidR="00E30472" w:rsidRDefault="00E30472">
      <w:pPr>
        <w:pStyle w:val="21"/>
        <w:shd w:val="clear" w:color="auto" w:fill="auto"/>
        <w:tabs>
          <w:tab w:val="left" w:pos="365"/>
        </w:tabs>
        <w:spacing w:before="0" w:line="322" w:lineRule="exact"/>
        <w:ind w:firstLine="0"/>
      </w:pPr>
      <w:r>
        <w:rPr>
          <w:rStyle w:val="2"/>
          <w:color w:val="000000"/>
        </w:rPr>
        <w:t>г)</w:t>
      </w:r>
      <w:r>
        <w:rPr>
          <w:rStyle w:val="2"/>
          <w:color w:val="000000"/>
        </w:rPr>
        <w:tab/>
        <w:t>осуществить оценку качества предоставления муниципальной услуги посредством Регионального портала;</w:t>
      </w:r>
    </w:p>
    <w:p w:rsidR="00E30472" w:rsidRDefault="00E30472">
      <w:pPr>
        <w:pStyle w:val="21"/>
        <w:shd w:val="clear" w:color="auto" w:fill="auto"/>
        <w:tabs>
          <w:tab w:val="left" w:pos="370"/>
        </w:tabs>
        <w:spacing w:before="0" w:line="322" w:lineRule="exact"/>
        <w:ind w:firstLine="0"/>
      </w:pPr>
      <w:r>
        <w:rPr>
          <w:rStyle w:val="2"/>
          <w:color w:val="000000"/>
        </w:rPr>
        <w:lastRenderedPageBreak/>
        <w:t>д)</w:t>
      </w:r>
      <w:r>
        <w:rPr>
          <w:rStyle w:val="2"/>
          <w:color w:val="000000"/>
        </w:rPr>
        <w:tab/>
        <w:t>получить результат предоставления муниципальной услуги в форме электронного документа;</w:t>
      </w:r>
    </w:p>
    <w:p w:rsidR="00E30472" w:rsidRDefault="00E30472">
      <w:pPr>
        <w:pStyle w:val="21"/>
        <w:shd w:val="clear" w:color="auto" w:fill="auto"/>
        <w:tabs>
          <w:tab w:val="left" w:pos="490"/>
        </w:tabs>
        <w:spacing w:before="0" w:line="322" w:lineRule="exact"/>
        <w:ind w:firstLine="0"/>
      </w:pPr>
      <w:r>
        <w:rPr>
          <w:rStyle w:val="2"/>
          <w:color w:val="000000"/>
        </w:rPr>
        <w:t>е)</w:t>
      </w:r>
      <w:r>
        <w:rPr>
          <w:rStyle w:val="2"/>
          <w:color w:val="000000"/>
        </w:rPr>
        <w:tab/>
        <w:t>подать жалобу на решение и действие (бездействие) Органа местного</w:t>
      </w:r>
    </w:p>
    <w:p w:rsidR="00E30472" w:rsidRDefault="00E30472">
      <w:pPr>
        <w:pStyle w:val="21"/>
        <w:shd w:val="clear" w:color="auto" w:fill="auto"/>
        <w:tabs>
          <w:tab w:val="left" w:pos="2227"/>
          <w:tab w:val="left" w:pos="3346"/>
          <w:tab w:val="left" w:pos="10270"/>
        </w:tabs>
        <w:spacing w:before="0" w:line="322" w:lineRule="exact"/>
        <w:ind w:firstLine="0"/>
      </w:pPr>
      <w:r>
        <w:rPr>
          <w:rStyle w:val="2"/>
          <w:color w:val="000000"/>
        </w:rPr>
        <w:t>самоуправления, а также его должностных лиц, муниципальных служащих посредством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r>
        <w:rPr>
          <w:rStyle w:val="2"/>
          <w:color w:val="000000"/>
        </w:rPr>
        <w:tab/>
        <w:t>услуг</w:t>
      </w:r>
      <w:r>
        <w:rPr>
          <w:rStyle w:val="2"/>
          <w:color w:val="000000"/>
        </w:rPr>
        <w:tab/>
        <w:t>органами, предоставляющими государственные</w:t>
      </w:r>
      <w:r>
        <w:rPr>
          <w:rStyle w:val="2"/>
          <w:color w:val="000000"/>
        </w:rPr>
        <w:tab/>
        <w:t>и</w:t>
      </w:r>
    </w:p>
    <w:p w:rsidR="00E30472" w:rsidRDefault="00E30472">
      <w:pPr>
        <w:pStyle w:val="21"/>
        <w:shd w:val="clear" w:color="auto" w:fill="auto"/>
        <w:tabs>
          <w:tab w:val="left" w:pos="10270"/>
        </w:tabs>
        <w:spacing w:before="0" w:line="322" w:lineRule="exact"/>
        <w:ind w:firstLine="0"/>
      </w:pPr>
      <w:r>
        <w:rPr>
          <w:rStyle w:val="2"/>
          <w:color w:val="000000"/>
        </w:rPr>
        <w:t>муниципальные услуги, их должностными лицами, государственными</w:t>
      </w:r>
      <w:r>
        <w:rPr>
          <w:rStyle w:val="2"/>
          <w:color w:val="000000"/>
        </w:rPr>
        <w:tab/>
        <w:t>и</w:t>
      </w:r>
    </w:p>
    <w:p w:rsidR="00E30472" w:rsidRDefault="00E30472">
      <w:pPr>
        <w:pStyle w:val="21"/>
        <w:shd w:val="clear" w:color="auto" w:fill="auto"/>
        <w:spacing w:before="0" w:line="322" w:lineRule="exact"/>
        <w:ind w:firstLine="0"/>
      </w:pPr>
      <w:r>
        <w:rPr>
          <w:rStyle w:val="2"/>
          <w:color w:val="000000"/>
        </w:rPr>
        <w:t>муниципальными служащими.</w:t>
      </w:r>
    </w:p>
    <w:p w:rsidR="00E30472" w:rsidRDefault="00E30472" w:rsidP="00E30472">
      <w:pPr>
        <w:pStyle w:val="21"/>
        <w:numPr>
          <w:ilvl w:val="2"/>
          <w:numId w:val="7"/>
        </w:numPr>
        <w:shd w:val="clear" w:color="auto" w:fill="auto"/>
        <w:tabs>
          <w:tab w:val="left" w:pos="898"/>
        </w:tabs>
        <w:spacing w:before="0" w:line="322" w:lineRule="exact"/>
        <w:ind w:firstLine="0"/>
      </w:pPr>
      <w:r>
        <w:rPr>
          <w:rStyle w:val="2"/>
          <w:color w:val="000000"/>
        </w:rPr>
        <w:t>При наличии технической возможности может осуществляться предварительная запись заявителей на прием посредством Регионального портала.</w:t>
      </w:r>
    </w:p>
    <w:p w:rsidR="00E30472" w:rsidRDefault="00E30472">
      <w:pPr>
        <w:pStyle w:val="110"/>
        <w:shd w:val="clear" w:color="auto" w:fill="auto"/>
        <w:spacing w:before="0" w:after="244" w:line="326" w:lineRule="exact"/>
      </w:pPr>
      <w:r>
        <w:rPr>
          <w:rStyle w:val="11"/>
          <w:i/>
          <w:iCs/>
          <w:color w:val="000000"/>
        </w:rPr>
        <w:t>При наличии указанной возможности указывается порядок осуществления предварительной записи посредством Регионального портала.</w:t>
      </w:r>
    </w:p>
    <w:p w:rsidR="00E30472" w:rsidRDefault="00E30472" w:rsidP="00E30472">
      <w:pPr>
        <w:pStyle w:val="21"/>
        <w:numPr>
          <w:ilvl w:val="1"/>
          <w:numId w:val="7"/>
        </w:numPr>
        <w:shd w:val="clear" w:color="auto" w:fill="auto"/>
        <w:tabs>
          <w:tab w:val="left" w:pos="1224"/>
        </w:tabs>
        <w:spacing w:before="0" w:after="480" w:line="322" w:lineRule="exact"/>
        <w:ind w:left="460" w:firstLine="0"/>
        <w:jc w:val="left"/>
      </w:pPr>
      <w:r>
        <w:rPr>
          <w:rStyle w:val="2"/>
          <w:color w:val="000000"/>
        </w:rPr>
        <w:t>Иные требования, в том числе учитывающие особенности предоставления государственной (муниципальной) услуги в многофункциональных центрах, особенности предоставления государственной (муниципальной) услуги по экстерриториальному принципу и особенности предоставления государственной (муниципальной) услуги в электронной форме</w:t>
      </w:r>
    </w:p>
    <w:p w:rsidR="00E30472" w:rsidRDefault="00E30472" w:rsidP="00E30472">
      <w:pPr>
        <w:pStyle w:val="21"/>
        <w:numPr>
          <w:ilvl w:val="2"/>
          <w:numId w:val="7"/>
        </w:numPr>
        <w:shd w:val="clear" w:color="auto" w:fill="auto"/>
        <w:tabs>
          <w:tab w:val="left" w:pos="1013"/>
        </w:tabs>
        <w:spacing w:before="0" w:line="322" w:lineRule="exact"/>
        <w:ind w:firstLine="0"/>
      </w:pPr>
      <w:r>
        <w:rPr>
          <w:rStyle w:val="2"/>
          <w:color w:val="000000"/>
        </w:rPr>
        <w:t>Документы, прилагаемые заявителем к заявлению о внесении изменений, уведомлению, представляемые в электронной форме, направляются в следующих форматах:</w:t>
      </w:r>
    </w:p>
    <w:p w:rsidR="00E30472" w:rsidRDefault="00E30472">
      <w:pPr>
        <w:pStyle w:val="21"/>
        <w:shd w:val="clear" w:color="auto" w:fill="auto"/>
        <w:tabs>
          <w:tab w:val="left" w:pos="346"/>
        </w:tabs>
        <w:spacing w:before="0" w:line="322" w:lineRule="exact"/>
        <w:ind w:firstLine="0"/>
      </w:pPr>
      <w:r>
        <w:rPr>
          <w:rStyle w:val="2"/>
          <w:color w:val="000000"/>
        </w:rPr>
        <w:t>а)</w:t>
      </w:r>
      <w:r>
        <w:rPr>
          <w:rStyle w:val="2"/>
          <w:color w:val="000000"/>
        </w:rPr>
        <w:tab/>
      </w:r>
      <w:r>
        <w:rPr>
          <w:rStyle w:val="2"/>
          <w:color w:val="000000"/>
          <w:lang w:val="en-US" w:eastAsia="en-US"/>
        </w:rPr>
        <w:t>xml</w:t>
      </w:r>
      <w:r w:rsidRPr="006C09BC">
        <w:rPr>
          <w:rStyle w:val="2"/>
          <w:color w:val="000000"/>
          <w:lang w:eastAsia="en-US"/>
        </w:rPr>
        <w:t xml:space="preserve"> </w:t>
      </w:r>
      <w:r>
        <w:rPr>
          <w:rStyle w:val="2"/>
          <w:color w:val="000000"/>
        </w:rPr>
        <w:t xml:space="preserve">- для документов, в отношении которых утверждены формы и требования по формированию электронных документов в виде файлов в формате </w:t>
      </w:r>
      <w:r>
        <w:rPr>
          <w:rStyle w:val="2"/>
          <w:color w:val="000000"/>
          <w:lang w:val="en-US" w:eastAsia="en-US"/>
        </w:rPr>
        <w:t>xml</w:t>
      </w:r>
      <w:r w:rsidRPr="006C09BC">
        <w:rPr>
          <w:rStyle w:val="2"/>
          <w:color w:val="000000"/>
          <w:lang w:eastAsia="en-US"/>
        </w:rPr>
        <w:t>;</w:t>
      </w:r>
    </w:p>
    <w:p w:rsidR="00E30472" w:rsidRDefault="00E30472">
      <w:pPr>
        <w:pStyle w:val="21"/>
        <w:shd w:val="clear" w:color="auto" w:fill="auto"/>
        <w:tabs>
          <w:tab w:val="left" w:pos="365"/>
        </w:tabs>
        <w:spacing w:before="0" w:line="322" w:lineRule="exact"/>
        <w:ind w:firstLine="0"/>
      </w:pPr>
      <w:r>
        <w:rPr>
          <w:rStyle w:val="2"/>
          <w:color w:val="000000"/>
        </w:rPr>
        <w:t>б)</w:t>
      </w:r>
      <w:r>
        <w:rPr>
          <w:rStyle w:val="2"/>
          <w:color w:val="000000"/>
        </w:rPr>
        <w:tab/>
      </w:r>
      <w:r>
        <w:rPr>
          <w:rStyle w:val="2"/>
          <w:color w:val="000000"/>
          <w:lang w:val="en-US" w:eastAsia="en-US"/>
        </w:rPr>
        <w:t>doc</w:t>
      </w:r>
      <w:r w:rsidRPr="006C09BC">
        <w:rPr>
          <w:rStyle w:val="2"/>
          <w:color w:val="000000"/>
          <w:lang w:eastAsia="en-US"/>
        </w:rPr>
        <w:t xml:space="preserve">, </w:t>
      </w:r>
      <w:r>
        <w:rPr>
          <w:rStyle w:val="2"/>
          <w:color w:val="000000"/>
          <w:lang w:val="en-US" w:eastAsia="en-US"/>
        </w:rPr>
        <w:t>docx</w:t>
      </w:r>
      <w:r w:rsidRPr="006C09BC">
        <w:rPr>
          <w:rStyle w:val="2"/>
          <w:color w:val="000000"/>
          <w:lang w:eastAsia="en-US"/>
        </w:rPr>
        <w:t xml:space="preserve">, </w:t>
      </w:r>
      <w:r>
        <w:rPr>
          <w:rStyle w:val="2"/>
          <w:color w:val="000000"/>
          <w:lang w:val="en-US" w:eastAsia="en-US"/>
        </w:rPr>
        <w:t>odt</w:t>
      </w:r>
      <w:r w:rsidRPr="006C09BC">
        <w:rPr>
          <w:rStyle w:val="2"/>
          <w:color w:val="000000"/>
          <w:lang w:eastAsia="en-US"/>
        </w:rPr>
        <w:t xml:space="preserve"> </w:t>
      </w:r>
      <w:r>
        <w:rPr>
          <w:rStyle w:val="2"/>
          <w:color w:val="000000"/>
        </w:rPr>
        <w:t>- для документов с текстовым содержанием, не включающим формулы (за исключением документов, указанных в подпункте "в" настоящего пункта);</w:t>
      </w:r>
    </w:p>
    <w:p w:rsidR="00E30472" w:rsidRDefault="00E30472">
      <w:pPr>
        <w:pStyle w:val="21"/>
        <w:shd w:val="clear" w:color="auto" w:fill="auto"/>
        <w:tabs>
          <w:tab w:val="left" w:pos="361"/>
        </w:tabs>
        <w:spacing w:before="0" w:line="322" w:lineRule="exact"/>
        <w:ind w:firstLine="0"/>
      </w:pPr>
      <w:r>
        <w:rPr>
          <w:rStyle w:val="2"/>
          <w:color w:val="000000"/>
        </w:rPr>
        <w:t>в)</w:t>
      </w:r>
      <w:r>
        <w:rPr>
          <w:rStyle w:val="2"/>
          <w:color w:val="000000"/>
        </w:rPr>
        <w:tab/>
      </w:r>
      <w:r>
        <w:rPr>
          <w:rStyle w:val="2"/>
          <w:color w:val="000000"/>
          <w:lang w:val="en-US" w:eastAsia="en-US"/>
        </w:rPr>
        <w:t>xls</w:t>
      </w:r>
      <w:r w:rsidRPr="006C09BC">
        <w:rPr>
          <w:rStyle w:val="2"/>
          <w:color w:val="000000"/>
          <w:lang w:eastAsia="en-US"/>
        </w:rPr>
        <w:t xml:space="preserve">, </w:t>
      </w:r>
      <w:r>
        <w:rPr>
          <w:rStyle w:val="2"/>
          <w:color w:val="000000"/>
          <w:lang w:val="en-US" w:eastAsia="en-US"/>
        </w:rPr>
        <w:t>xlsx</w:t>
      </w:r>
      <w:r w:rsidRPr="006C09BC">
        <w:rPr>
          <w:rStyle w:val="2"/>
          <w:color w:val="000000"/>
          <w:lang w:eastAsia="en-US"/>
        </w:rPr>
        <w:t xml:space="preserve">, </w:t>
      </w:r>
      <w:r>
        <w:rPr>
          <w:rStyle w:val="2"/>
          <w:color w:val="000000"/>
          <w:lang w:val="en-US" w:eastAsia="en-US"/>
        </w:rPr>
        <w:t>ods</w:t>
      </w:r>
      <w:r w:rsidRPr="006C09BC">
        <w:rPr>
          <w:rStyle w:val="2"/>
          <w:color w:val="000000"/>
          <w:lang w:eastAsia="en-US"/>
        </w:rPr>
        <w:t xml:space="preserve"> </w:t>
      </w:r>
      <w:r>
        <w:rPr>
          <w:rStyle w:val="2"/>
          <w:color w:val="000000"/>
        </w:rPr>
        <w:t>- для документов, содержащих расчеты;</w:t>
      </w:r>
    </w:p>
    <w:p w:rsidR="00E30472" w:rsidRDefault="00E30472">
      <w:pPr>
        <w:pStyle w:val="21"/>
        <w:shd w:val="clear" w:color="auto" w:fill="auto"/>
        <w:tabs>
          <w:tab w:val="left" w:pos="365"/>
        </w:tabs>
        <w:spacing w:before="0" w:line="322" w:lineRule="exact"/>
        <w:ind w:firstLine="0"/>
      </w:pPr>
      <w:r>
        <w:rPr>
          <w:rStyle w:val="2"/>
          <w:color w:val="000000"/>
        </w:rPr>
        <w:t>г)</w:t>
      </w:r>
      <w:r>
        <w:rPr>
          <w:rStyle w:val="2"/>
          <w:color w:val="000000"/>
        </w:rPr>
        <w:tab/>
      </w:r>
      <w:r>
        <w:rPr>
          <w:rStyle w:val="2"/>
          <w:color w:val="000000"/>
          <w:lang w:val="en-US" w:eastAsia="en-US"/>
        </w:rPr>
        <w:t>pdf</w:t>
      </w:r>
      <w:r w:rsidRPr="006C09BC">
        <w:rPr>
          <w:rStyle w:val="2"/>
          <w:color w:val="000000"/>
          <w:lang w:eastAsia="en-US"/>
        </w:rPr>
        <w:t xml:space="preserve">, </w:t>
      </w:r>
      <w:r>
        <w:rPr>
          <w:rStyle w:val="2"/>
          <w:color w:val="000000"/>
          <w:lang w:val="en-US" w:eastAsia="en-US"/>
        </w:rPr>
        <w:t>jpg</w:t>
      </w:r>
      <w:r w:rsidRPr="006C09BC">
        <w:rPr>
          <w:rStyle w:val="2"/>
          <w:color w:val="000000"/>
          <w:lang w:eastAsia="en-US"/>
        </w:rPr>
        <w:t xml:space="preserve">, </w:t>
      </w:r>
      <w:r>
        <w:rPr>
          <w:rStyle w:val="2"/>
          <w:color w:val="000000"/>
          <w:lang w:val="en-US" w:eastAsia="en-US"/>
        </w:rPr>
        <w:t>jpeg</w:t>
      </w:r>
      <w:r w:rsidRPr="006C09BC">
        <w:rPr>
          <w:rStyle w:val="2"/>
          <w:color w:val="000000"/>
          <w:lang w:eastAsia="en-US"/>
        </w:rPr>
        <w:t xml:space="preserve">, </w:t>
      </w:r>
      <w:r>
        <w:rPr>
          <w:rStyle w:val="2"/>
          <w:color w:val="000000"/>
          <w:lang w:val="en-US" w:eastAsia="en-US"/>
        </w:rPr>
        <w:t>png</w:t>
      </w:r>
      <w:r w:rsidRPr="006C09BC">
        <w:rPr>
          <w:rStyle w:val="2"/>
          <w:color w:val="000000"/>
          <w:lang w:eastAsia="en-US"/>
        </w:rPr>
        <w:t xml:space="preserve">, </w:t>
      </w:r>
      <w:r>
        <w:rPr>
          <w:rStyle w:val="2"/>
          <w:color w:val="000000"/>
          <w:lang w:val="en-US" w:eastAsia="en-US"/>
        </w:rPr>
        <w:t>bmp</w:t>
      </w:r>
      <w:r w:rsidRPr="006C09BC">
        <w:rPr>
          <w:rStyle w:val="2"/>
          <w:color w:val="000000"/>
          <w:lang w:eastAsia="en-US"/>
        </w:rPr>
        <w:t xml:space="preserve">, </w:t>
      </w:r>
      <w:r>
        <w:rPr>
          <w:rStyle w:val="2"/>
          <w:color w:val="000000"/>
          <w:lang w:val="en-US" w:eastAsia="en-US"/>
        </w:rPr>
        <w:t>tiff</w:t>
      </w:r>
      <w:r w:rsidRPr="006C09BC">
        <w:rPr>
          <w:rStyle w:val="2"/>
          <w:color w:val="000000"/>
          <w:lang w:eastAsia="en-US"/>
        </w:rPr>
        <w:t xml:space="preserve"> - </w:t>
      </w:r>
      <w:r>
        <w:rPr>
          <w:rStyle w:val="2"/>
          <w:color w:val="000000"/>
        </w:rPr>
        <w:t>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E30472" w:rsidRDefault="00E30472">
      <w:pPr>
        <w:pStyle w:val="21"/>
        <w:shd w:val="clear" w:color="auto" w:fill="auto"/>
        <w:tabs>
          <w:tab w:val="left" w:pos="370"/>
        </w:tabs>
        <w:spacing w:before="0" w:line="322" w:lineRule="exact"/>
        <w:ind w:firstLine="0"/>
      </w:pPr>
      <w:r>
        <w:rPr>
          <w:rStyle w:val="2"/>
          <w:color w:val="000000"/>
        </w:rPr>
        <w:t>д)</w:t>
      </w:r>
      <w:r>
        <w:rPr>
          <w:rStyle w:val="2"/>
          <w:color w:val="000000"/>
        </w:rPr>
        <w:tab/>
      </w:r>
      <w:r>
        <w:rPr>
          <w:rStyle w:val="2"/>
          <w:color w:val="000000"/>
          <w:lang w:val="en-US" w:eastAsia="en-US"/>
        </w:rPr>
        <w:t>zip</w:t>
      </w:r>
      <w:r w:rsidRPr="006C09BC">
        <w:rPr>
          <w:rStyle w:val="2"/>
          <w:color w:val="000000"/>
          <w:lang w:eastAsia="en-US"/>
        </w:rPr>
        <w:t xml:space="preserve">, </w:t>
      </w:r>
      <w:r>
        <w:rPr>
          <w:rStyle w:val="2"/>
          <w:color w:val="000000"/>
          <w:lang w:val="en-US" w:eastAsia="en-US"/>
        </w:rPr>
        <w:t>rar</w:t>
      </w:r>
      <w:r w:rsidRPr="006C09BC">
        <w:rPr>
          <w:rStyle w:val="2"/>
          <w:color w:val="000000"/>
          <w:lang w:eastAsia="en-US"/>
        </w:rPr>
        <w:t xml:space="preserve"> </w:t>
      </w:r>
      <w:r>
        <w:rPr>
          <w:rStyle w:val="2"/>
          <w:color w:val="000000"/>
        </w:rPr>
        <w:t>- для сжатых документов в один файл;</w:t>
      </w:r>
    </w:p>
    <w:p w:rsidR="00E30472" w:rsidRDefault="00E30472">
      <w:pPr>
        <w:pStyle w:val="21"/>
        <w:shd w:val="clear" w:color="auto" w:fill="auto"/>
        <w:tabs>
          <w:tab w:val="left" w:pos="370"/>
        </w:tabs>
        <w:spacing w:before="0" w:line="322" w:lineRule="exact"/>
        <w:ind w:firstLine="0"/>
      </w:pPr>
      <w:r>
        <w:rPr>
          <w:rStyle w:val="2"/>
          <w:color w:val="000000"/>
        </w:rPr>
        <w:t>е)</w:t>
      </w:r>
      <w:r>
        <w:rPr>
          <w:rStyle w:val="2"/>
          <w:color w:val="000000"/>
        </w:rPr>
        <w:tab/>
      </w:r>
      <w:r>
        <w:rPr>
          <w:rStyle w:val="2"/>
          <w:color w:val="000000"/>
          <w:lang w:val="en-US" w:eastAsia="en-US"/>
        </w:rPr>
        <w:t>sig</w:t>
      </w:r>
      <w:r w:rsidRPr="006C09BC">
        <w:rPr>
          <w:rStyle w:val="2"/>
          <w:color w:val="000000"/>
          <w:lang w:eastAsia="en-US"/>
        </w:rPr>
        <w:t xml:space="preserve"> </w:t>
      </w:r>
      <w:r>
        <w:rPr>
          <w:rStyle w:val="2"/>
          <w:color w:val="000000"/>
        </w:rPr>
        <w:t>- для открепленной усиленной квалифицированной электронной подписи.</w:t>
      </w:r>
    </w:p>
    <w:p w:rsidR="00E30472" w:rsidRDefault="00E30472" w:rsidP="00E30472">
      <w:pPr>
        <w:pStyle w:val="21"/>
        <w:numPr>
          <w:ilvl w:val="2"/>
          <w:numId w:val="7"/>
        </w:numPr>
        <w:shd w:val="clear" w:color="auto" w:fill="auto"/>
        <w:tabs>
          <w:tab w:val="left" w:pos="903"/>
        </w:tabs>
        <w:spacing w:before="0" w:line="322" w:lineRule="exact"/>
        <w:ind w:firstLine="0"/>
      </w:pPr>
      <w:r>
        <w:rPr>
          <w:rStyle w:val="2"/>
          <w:color w:val="000000"/>
        </w:rPr>
        <w:t xml:space="preserve">В случае,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Pr>
          <w:rStyle w:val="2"/>
          <w:color w:val="000000"/>
          <w:lang w:val="en-US" w:eastAsia="en-US"/>
        </w:rPr>
        <w:t>dpi</w:t>
      </w:r>
      <w:r w:rsidRPr="006C09BC">
        <w:rPr>
          <w:rStyle w:val="2"/>
          <w:color w:val="000000"/>
          <w:lang w:eastAsia="en-US"/>
        </w:rPr>
        <w:t xml:space="preserve"> </w:t>
      </w:r>
      <w:r>
        <w:rPr>
          <w:rStyle w:val="2"/>
          <w:color w:val="000000"/>
        </w:rP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rsidR="00E30472" w:rsidRDefault="00E30472">
      <w:pPr>
        <w:pStyle w:val="21"/>
        <w:shd w:val="clear" w:color="auto" w:fill="auto"/>
        <w:spacing w:before="0" w:line="322" w:lineRule="exact"/>
        <w:ind w:firstLine="0"/>
      </w:pPr>
      <w:r>
        <w:rPr>
          <w:rStyle w:val="2"/>
          <w:color w:val="000000"/>
        </w:rPr>
        <w:t>"черно-белый" (при отсутствии в документе графических изображений и (или) цветного</w:t>
      </w:r>
    </w:p>
    <w:p w:rsidR="00E30472" w:rsidRDefault="00E30472">
      <w:pPr>
        <w:pStyle w:val="21"/>
        <w:shd w:val="clear" w:color="auto" w:fill="auto"/>
        <w:spacing w:before="0" w:line="322" w:lineRule="exact"/>
        <w:ind w:firstLine="0"/>
        <w:jc w:val="left"/>
      </w:pPr>
      <w:r>
        <w:rPr>
          <w:rStyle w:val="2"/>
          <w:color w:val="000000"/>
        </w:rPr>
        <w:t>текста);</w:t>
      </w:r>
    </w:p>
    <w:p w:rsidR="00E30472" w:rsidRDefault="00E30472">
      <w:pPr>
        <w:pStyle w:val="21"/>
        <w:shd w:val="clear" w:color="auto" w:fill="auto"/>
        <w:spacing w:before="0" w:line="322" w:lineRule="exact"/>
        <w:ind w:firstLine="0"/>
        <w:jc w:val="left"/>
      </w:pPr>
      <w:r>
        <w:rPr>
          <w:rStyle w:val="2"/>
          <w:color w:val="000000"/>
        </w:rPr>
        <w:t>"оттенки серого" (при наличии в документе графических изображений, отличных от цветного графического изображения);</w:t>
      </w:r>
    </w:p>
    <w:p w:rsidR="00E30472" w:rsidRDefault="00E30472">
      <w:pPr>
        <w:pStyle w:val="21"/>
        <w:shd w:val="clear" w:color="auto" w:fill="auto"/>
        <w:spacing w:before="0" w:line="322" w:lineRule="exact"/>
        <w:ind w:firstLine="0"/>
        <w:jc w:val="left"/>
      </w:pPr>
      <w:r>
        <w:rPr>
          <w:rStyle w:val="2"/>
          <w:color w:val="000000"/>
        </w:rPr>
        <w:t>"цветной" или "режим полной цветопередачи" (при наличии в документе цветных графических изображений либо цветного текста).</w:t>
      </w:r>
    </w:p>
    <w:p w:rsidR="00E30472" w:rsidRDefault="00E30472">
      <w:pPr>
        <w:pStyle w:val="21"/>
        <w:shd w:val="clear" w:color="auto" w:fill="auto"/>
        <w:spacing w:before="0" w:line="322" w:lineRule="exact"/>
        <w:ind w:firstLine="0"/>
        <w:jc w:val="left"/>
      </w:pPr>
      <w:r>
        <w:rPr>
          <w:rStyle w:val="2"/>
          <w:color w:val="000000"/>
        </w:rPr>
        <w:t xml:space="preserve">Количество файлов должно соответствовать количеству документов, каждый из которых </w:t>
      </w:r>
      <w:r>
        <w:rPr>
          <w:rStyle w:val="2"/>
          <w:color w:val="000000"/>
        </w:rPr>
        <w:lastRenderedPageBreak/>
        <w:t>содержит текстовую и (или) графическую информацию.</w:t>
      </w:r>
    </w:p>
    <w:p w:rsidR="00E30472" w:rsidRDefault="00E30472" w:rsidP="00E30472">
      <w:pPr>
        <w:pStyle w:val="21"/>
        <w:numPr>
          <w:ilvl w:val="2"/>
          <w:numId w:val="7"/>
        </w:numPr>
        <w:shd w:val="clear" w:color="auto" w:fill="auto"/>
        <w:tabs>
          <w:tab w:val="left" w:pos="1042"/>
        </w:tabs>
        <w:spacing w:before="0" w:line="322" w:lineRule="exact"/>
        <w:ind w:firstLine="0"/>
        <w:jc w:val="left"/>
      </w:pPr>
      <w:r>
        <w:rPr>
          <w:rStyle w:val="2"/>
          <w:color w:val="000000"/>
        </w:rPr>
        <w:t>Документы, прилагаемые заявителем к заявлению о выдаче разрешения на строительство, заявлению о внесении изменений в разрешение на строительство, уведомлению, представляемые в электронной форме, должны обеспечивать: возможность идентифицировать документ и количество листов в документе;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30472" w:rsidRDefault="00E30472">
      <w:pPr>
        <w:pStyle w:val="21"/>
        <w:shd w:val="clear" w:color="auto" w:fill="auto"/>
        <w:spacing w:before="0" w:line="322" w:lineRule="exact"/>
        <w:ind w:firstLine="0"/>
      </w:pPr>
      <w:r>
        <w:rPr>
          <w:rStyle w:val="2"/>
          <w:color w:val="000000"/>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30472" w:rsidRDefault="00E30472">
      <w:pPr>
        <w:pStyle w:val="21"/>
        <w:shd w:val="clear" w:color="auto" w:fill="auto"/>
        <w:spacing w:before="0" w:after="600" w:line="322" w:lineRule="exact"/>
        <w:ind w:firstLine="0"/>
        <w:jc w:val="left"/>
      </w:pPr>
      <w:r>
        <w:rPr>
          <w:rStyle w:val="2"/>
          <w:color w:val="000000"/>
        </w:rPr>
        <w:t xml:space="preserve">Документы, подлежащие представлению в форматах </w:t>
      </w:r>
      <w:r>
        <w:rPr>
          <w:rStyle w:val="2"/>
          <w:color w:val="000000"/>
          <w:lang w:val="en-US" w:eastAsia="en-US"/>
        </w:rPr>
        <w:t>xls</w:t>
      </w:r>
      <w:r w:rsidRPr="006C09BC">
        <w:rPr>
          <w:rStyle w:val="2"/>
          <w:color w:val="000000"/>
          <w:lang w:eastAsia="en-US"/>
        </w:rPr>
        <w:t xml:space="preserve">, </w:t>
      </w:r>
      <w:r>
        <w:rPr>
          <w:rStyle w:val="2"/>
          <w:color w:val="000000"/>
          <w:lang w:val="en-US" w:eastAsia="en-US"/>
        </w:rPr>
        <w:t>xlsx</w:t>
      </w:r>
      <w:r w:rsidRPr="006C09BC">
        <w:rPr>
          <w:rStyle w:val="2"/>
          <w:color w:val="000000"/>
          <w:lang w:eastAsia="en-US"/>
        </w:rPr>
        <w:t xml:space="preserve"> </w:t>
      </w:r>
      <w:r>
        <w:rPr>
          <w:rStyle w:val="2"/>
          <w:color w:val="000000"/>
        </w:rPr>
        <w:t xml:space="preserve">или </w:t>
      </w:r>
      <w:r>
        <w:rPr>
          <w:rStyle w:val="2"/>
          <w:color w:val="000000"/>
          <w:lang w:val="en-US" w:eastAsia="en-US"/>
        </w:rPr>
        <w:t>ods</w:t>
      </w:r>
      <w:r w:rsidRPr="006C09BC">
        <w:rPr>
          <w:rStyle w:val="2"/>
          <w:color w:val="000000"/>
          <w:lang w:eastAsia="en-US"/>
        </w:rPr>
        <w:t xml:space="preserve">, </w:t>
      </w:r>
      <w:r>
        <w:rPr>
          <w:rStyle w:val="2"/>
          <w:color w:val="000000"/>
        </w:rPr>
        <w:t>формируются в виде отдельного документа, представляемого в электронной форме.</w:t>
      </w:r>
    </w:p>
    <w:p w:rsidR="00E30472" w:rsidRDefault="00E30472">
      <w:pPr>
        <w:pStyle w:val="100"/>
        <w:shd w:val="clear" w:color="auto" w:fill="auto"/>
        <w:spacing w:after="289"/>
      </w:pPr>
      <w:r>
        <w:rPr>
          <w:rStyle w:val="10"/>
          <w:b/>
          <w:bCs/>
          <w:color w:val="000000"/>
        </w:rPr>
        <w:t>Раздел III. Состав, последовательность и сроки выполнения административных</w:t>
      </w:r>
      <w:r>
        <w:rPr>
          <w:rStyle w:val="10"/>
          <w:b/>
          <w:bCs/>
          <w:color w:val="000000"/>
        </w:rPr>
        <w:br/>
        <w:t>процедур (действий), требования к порядку их выполнения, в том числе</w:t>
      </w:r>
      <w:r>
        <w:rPr>
          <w:rStyle w:val="10"/>
          <w:b/>
          <w:bCs/>
          <w:color w:val="000000"/>
        </w:rPr>
        <w:br/>
        <w:t>особенности выполнения административных процедур в электронной форме.</w:t>
      </w:r>
    </w:p>
    <w:p w:rsidR="00E30472" w:rsidRDefault="00E30472" w:rsidP="00E30472">
      <w:pPr>
        <w:pStyle w:val="21"/>
        <w:numPr>
          <w:ilvl w:val="0"/>
          <w:numId w:val="18"/>
        </w:numPr>
        <w:shd w:val="clear" w:color="auto" w:fill="auto"/>
        <w:tabs>
          <w:tab w:val="left" w:pos="940"/>
        </w:tabs>
        <w:spacing w:before="0" w:line="260" w:lineRule="exact"/>
        <w:ind w:left="360" w:firstLine="0"/>
      </w:pPr>
      <w:r>
        <w:rPr>
          <w:rStyle w:val="2"/>
          <w:color w:val="000000"/>
        </w:rPr>
        <w:t>Описание последовательности действий при предоставлении муниципальной</w:t>
      </w:r>
    </w:p>
    <w:p w:rsidR="00E30472" w:rsidRDefault="00E30472">
      <w:pPr>
        <w:pStyle w:val="21"/>
        <w:shd w:val="clear" w:color="auto" w:fill="auto"/>
        <w:spacing w:before="0" w:after="303" w:line="260" w:lineRule="exact"/>
        <w:ind w:firstLine="0"/>
        <w:jc w:val="center"/>
      </w:pPr>
      <w:r>
        <w:rPr>
          <w:rStyle w:val="2"/>
          <w:color w:val="000000"/>
        </w:rPr>
        <w:t>услуги</w:t>
      </w:r>
    </w:p>
    <w:p w:rsidR="00E30472" w:rsidRDefault="00E30472" w:rsidP="00E30472">
      <w:pPr>
        <w:pStyle w:val="21"/>
        <w:numPr>
          <w:ilvl w:val="0"/>
          <w:numId w:val="19"/>
        </w:numPr>
        <w:shd w:val="clear" w:color="auto" w:fill="auto"/>
        <w:tabs>
          <w:tab w:val="left" w:pos="786"/>
        </w:tabs>
        <w:spacing w:before="0" w:line="322" w:lineRule="exact"/>
        <w:ind w:firstLine="0"/>
      </w:pPr>
      <w:r>
        <w:rPr>
          <w:rStyle w:val="2"/>
          <w:color w:val="000000"/>
        </w:rPr>
        <w:t>Предоставление муниципальной услуги включает в себя следующие процедуры:</w:t>
      </w:r>
    </w:p>
    <w:p w:rsidR="00E30472" w:rsidRDefault="00E30472" w:rsidP="00E30472">
      <w:pPr>
        <w:pStyle w:val="21"/>
        <w:numPr>
          <w:ilvl w:val="0"/>
          <w:numId w:val="20"/>
        </w:numPr>
        <w:shd w:val="clear" w:color="auto" w:fill="auto"/>
        <w:tabs>
          <w:tab w:val="left" w:pos="721"/>
        </w:tabs>
        <w:spacing w:before="0" w:line="322" w:lineRule="exact"/>
        <w:ind w:firstLine="0"/>
      </w:pPr>
      <w:r>
        <w:rPr>
          <w:rStyle w:val="2"/>
          <w:color w:val="000000"/>
        </w:rPr>
        <w:t>проверка документов и регистрация заявления;</w:t>
      </w:r>
    </w:p>
    <w:p w:rsidR="00E30472" w:rsidRDefault="00E30472" w:rsidP="00E30472">
      <w:pPr>
        <w:pStyle w:val="21"/>
        <w:numPr>
          <w:ilvl w:val="0"/>
          <w:numId w:val="20"/>
        </w:numPr>
        <w:shd w:val="clear" w:color="auto" w:fill="auto"/>
        <w:tabs>
          <w:tab w:val="left" w:pos="721"/>
        </w:tabs>
        <w:spacing w:before="0" w:line="322" w:lineRule="exact"/>
        <w:ind w:firstLine="0"/>
        <w:jc w:val="left"/>
      </w:pPr>
      <w:r>
        <w:rPr>
          <w:rStyle w:val="2"/>
          <w:color w:val="000000"/>
        </w:rPr>
        <w:t>получение сведений посредством системы межведомственного электронного взаимодействия;</w:t>
      </w:r>
    </w:p>
    <w:p w:rsidR="00E30472" w:rsidRDefault="00E30472" w:rsidP="00E30472">
      <w:pPr>
        <w:pStyle w:val="21"/>
        <w:numPr>
          <w:ilvl w:val="0"/>
          <w:numId w:val="20"/>
        </w:numPr>
        <w:shd w:val="clear" w:color="auto" w:fill="auto"/>
        <w:tabs>
          <w:tab w:val="left" w:pos="721"/>
        </w:tabs>
        <w:spacing w:before="0" w:line="322" w:lineRule="exact"/>
        <w:ind w:firstLine="0"/>
      </w:pPr>
      <w:r>
        <w:rPr>
          <w:rStyle w:val="2"/>
          <w:color w:val="000000"/>
        </w:rPr>
        <w:t>рассмотрение документов и сведений;</w:t>
      </w:r>
    </w:p>
    <w:p w:rsidR="00E30472" w:rsidRDefault="00E30472" w:rsidP="00E30472">
      <w:pPr>
        <w:pStyle w:val="21"/>
        <w:numPr>
          <w:ilvl w:val="0"/>
          <w:numId w:val="20"/>
        </w:numPr>
        <w:shd w:val="clear" w:color="auto" w:fill="auto"/>
        <w:tabs>
          <w:tab w:val="left" w:pos="721"/>
        </w:tabs>
        <w:spacing w:before="0" w:line="322" w:lineRule="exact"/>
        <w:ind w:firstLine="0"/>
      </w:pPr>
      <w:r>
        <w:rPr>
          <w:rStyle w:val="2"/>
          <w:color w:val="000000"/>
        </w:rPr>
        <w:t>осмотр объекта;</w:t>
      </w:r>
    </w:p>
    <w:p w:rsidR="00E30472" w:rsidRDefault="00E30472" w:rsidP="00E30472">
      <w:pPr>
        <w:pStyle w:val="21"/>
        <w:numPr>
          <w:ilvl w:val="0"/>
          <w:numId w:val="20"/>
        </w:numPr>
        <w:shd w:val="clear" w:color="auto" w:fill="auto"/>
        <w:tabs>
          <w:tab w:val="left" w:pos="721"/>
        </w:tabs>
        <w:spacing w:before="0" w:line="322" w:lineRule="exact"/>
        <w:ind w:firstLine="0"/>
      </w:pPr>
      <w:r>
        <w:rPr>
          <w:rStyle w:val="2"/>
          <w:color w:val="000000"/>
        </w:rPr>
        <w:t>принятие решения о предоставлении услуги;</w:t>
      </w:r>
    </w:p>
    <w:p w:rsidR="00E30472" w:rsidRDefault="00E30472" w:rsidP="00E30472">
      <w:pPr>
        <w:pStyle w:val="21"/>
        <w:numPr>
          <w:ilvl w:val="0"/>
          <w:numId w:val="20"/>
        </w:numPr>
        <w:shd w:val="clear" w:color="auto" w:fill="auto"/>
        <w:tabs>
          <w:tab w:val="left" w:pos="721"/>
        </w:tabs>
        <w:spacing w:before="0" w:line="322" w:lineRule="exact"/>
        <w:ind w:firstLine="0"/>
      </w:pPr>
      <w:r>
        <w:rPr>
          <w:rStyle w:val="2"/>
          <w:color w:val="000000"/>
        </w:rPr>
        <w:t>выдача заявителю результата муниципальной услуги.</w:t>
      </w:r>
    </w:p>
    <w:p w:rsidR="00E30472" w:rsidRDefault="00E30472">
      <w:pPr>
        <w:pStyle w:val="21"/>
        <w:shd w:val="clear" w:color="auto" w:fill="auto"/>
        <w:spacing w:before="0" w:after="633" w:line="322" w:lineRule="exact"/>
        <w:ind w:firstLine="0"/>
        <w:jc w:val="left"/>
      </w:pPr>
      <w:r>
        <w:rPr>
          <w:rStyle w:val="2"/>
          <w:color w:val="000000"/>
        </w:rPr>
        <w:t>Описание административных процедур представлено в Приложении № 3 к настоящему Административному регламенту.</w:t>
      </w:r>
    </w:p>
    <w:p w:rsidR="00E30472" w:rsidRDefault="00E30472">
      <w:pPr>
        <w:pStyle w:val="24"/>
        <w:keepNext/>
        <w:keepLines/>
        <w:shd w:val="clear" w:color="auto" w:fill="auto"/>
        <w:spacing w:after="299" w:line="280" w:lineRule="exact"/>
        <w:ind w:left="360"/>
        <w:jc w:val="both"/>
      </w:pPr>
      <w:bookmarkStart w:id="3" w:name="bookmark2"/>
      <w:r>
        <w:rPr>
          <w:rStyle w:val="23"/>
          <w:b/>
          <w:bCs/>
          <w:color w:val="000000"/>
        </w:rPr>
        <w:t>Раздел IV. Формы контроля за исполнением административного регламента.</w:t>
      </w:r>
      <w:bookmarkEnd w:id="3"/>
    </w:p>
    <w:p w:rsidR="00E30472" w:rsidRDefault="00E30472" w:rsidP="00E30472">
      <w:pPr>
        <w:pStyle w:val="21"/>
        <w:numPr>
          <w:ilvl w:val="0"/>
          <w:numId w:val="21"/>
        </w:numPr>
        <w:shd w:val="clear" w:color="auto" w:fill="auto"/>
        <w:tabs>
          <w:tab w:val="left" w:pos="721"/>
        </w:tabs>
        <w:spacing w:before="0" w:line="322" w:lineRule="exact"/>
        <w:ind w:firstLine="0"/>
      </w:pPr>
      <w:r>
        <w:rPr>
          <w:rStyle w:val="2"/>
          <w:color w:val="000000"/>
        </w:rPr>
        <w:t>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государственной или муниципальной услуги, осуществляет (указать, кем осуществляется текущий контроль).</w:t>
      </w:r>
    </w:p>
    <w:p w:rsidR="00E30472" w:rsidRDefault="00E30472" w:rsidP="00E30472">
      <w:pPr>
        <w:pStyle w:val="21"/>
        <w:numPr>
          <w:ilvl w:val="0"/>
          <w:numId w:val="22"/>
        </w:numPr>
        <w:shd w:val="clear" w:color="auto" w:fill="auto"/>
        <w:tabs>
          <w:tab w:val="left" w:pos="791"/>
        </w:tabs>
        <w:spacing w:before="0" w:line="322" w:lineRule="exact"/>
        <w:ind w:firstLine="0"/>
      </w:pPr>
      <w:r>
        <w:rPr>
          <w:rStyle w:val="2"/>
          <w:color w:val="000000"/>
        </w:rPr>
        <w:t>Контроль за деятельностью органа государственной власти субъекта Российской Федерации или органа местного самоуправления по предоставлению государственной или муниципальной услуги осуществляется (указать, кем осуществляется контроль).</w:t>
      </w:r>
    </w:p>
    <w:p w:rsidR="00E30472" w:rsidRDefault="00E30472" w:rsidP="00E30472">
      <w:pPr>
        <w:pStyle w:val="21"/>
        <w:numPr>
          <w:ilvl w:val="0"/>
          <w:numId w:val="22"/>
        </w:numPr>
        <w:shd w:val="clear" w:color="auto" w:fill="auto"/>
        <w:tabs>
          <w:tab w:val="left" w:pos="811"/>
        </w:tabs>
        <w:spacing w:before="0" w:after="300" w:line="322" w:lineRule="exact"/>
        <w:ind w:firstLine="0"/>
      </w:pPr>
      <w:r>
        <w:rPr>
          <w:rStyle w:val="2"/>
          <w:color w:val="000000"/>
        </w:rPr>
        <w:t>Контроль за исполнением настоящего административного регламента сотрудниками МФЦ осуществляется руководителем МФЦ.</w:t>
      </w:r>
    </w:p>
    <w:p w:rsidR="00E30472" w:rsidRDefault="00E30472" w:rsidP="00E30472">
      <w:pPr>
        <w:pStyle w:val="21"/>
        <w:numPr>
          <w:ilvl w:val="0"/>
          <w:numId w:val="21"/>
        </w:numPr>
        <w:shd w:val="clear" w:color="auto" w:fill="auto"/>
        <w:tabs>
          <w:tab w:val="left" w:pos="1514"/>
        </w:tabs>
        <w:spacing w:before="0" w:after="300" w:line="322" w:lineRule="exact"/>
        <w:ind w:left="980" w:right="960" w:firstLine="0"/>
        <w:jc w:val="left"/>
      </w:pPr>
      <w:r>
        <w:rPr>
          <w:rStyle w:val="2"/>
          <w:color w:val="000000"/>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 муниципальной услуги</w:t>
      </w:r>
    </w:p>
    <w:p w:rsidR="00E30472" w:rsidRDefault="00E30472" w:rsidP="00E30472">
      <w:pPr>
        <w:pStyle w:val="21"/>
        <w:numPr>
          <w:ilvl w:val="0"/>
          <w:numId w:val="23"/>
        </w:numPr>
        <w:shd w:val="clear" w:color="auto" w:fill="auto"/>
        <w:tabs>
          <w:tab w:val="left" w:pos="811"/>
        </w:tabs>
        <w:spacing w:before="0" w:line="322" w:lineRule="exact"/>
        <w:ind w:firstLine="0"/>
      </w:pPr>
      <w:r>
        <w:rPr>
          <w:rStyle w:val="2"/>
          <w:color w:val="000000"/>
        </w:rPr>
        <w:lastRenderedPageBreak/>
        <w:t>Контроль полноты и качества предоставления муниципальной услуги осуществляется путем проведения плановых и внеплановых проверок.</w:t>
      </w:r>
    </w:p>
    <w:p w:rsidR="00E30472" w:rsidRDefault="00E30472">
      <w:pPr>
        <w:pStyle w:val="21"/>
        <w:shd w:val="clear" w:color="auto" w:fill="auto"/>
        <w:spacing w:before="0" w:line="322" w:lineRule="exact"/>
        <w:ind w:firstLine="0"/>
      </w:pPr>
      <w:r>
        <w:rPr>
          <w:rStyle w:val="2"/>
          <w:color w:val="000000"/>
        </w:rPr>
        <w:t>Плановые проверки проводятся в соответствии с планом работы органа государственной власти субъекта Российской Федерации или органа местного самоуправления, но не реже (указать периодичность).</w:t>
      </w:r>
    </w:p>
    <w:p w:rsidR="00E30472" w:rsidRDefault="00E30472">
      <w:pPr>
        <w:pStyle w:val="21"/>
        <w:shd w:val="clear" w:color="auto" w:fill="auto"/>
        <w:spacing w:before="0" w:line="322" w:lineRule="exact"/>
        <w:ind w:firstLine="0"/>
      </w:pPr>
      <w:r>
        <w:rPr>
          <w:rStyle w:val="2"/>
          <w:color w:val="000000"/>
        </w:rPr>
        <w:t>Внеплановые проверки проводятся в случае поступления в орган государственной власти субъекта Российской Федерации или орган местного самоуправления обращений физических и юридических лиц с жалобами на нарушения их прав и законных интересов.</w:t>
      </w:r>
    </w:p>
    <w:p w:rsidR="00E30472" w:rsidRDefault="00E30472" w:rsidP="00E30472">
      <w:pPr>
        <w:pStyle w:val="21"/>
        <w:numPr>
          <w:ilvl w:val="0"/>
          <w:numId w:val="23"/>
        </w:numPr>
        <w:shd w:val="clear" w:color="auto" w:fill="auto"/>
        <w:tabs>
          <w:tab w:val="left" w:pos="754"/>
        </w:tabs>
        <w:spacing w:before="0" w:line="322" w:lineRule="exact"/>
        <w:ind w:firstLine="0"/>
      </w:pPr>
      <w:r>
        <w:rPr>
          <w:rStyle w:val="2"/>
          <w:color w:val="000000"/>
        </w:rPr>
        <w:t>Внеплановые проверки проводятся в форме документарной проверки и (или) выездной проверки в порядке, установленном законодательством.</w:t>
      </w:r>
    </w:p>
    <w:p w:rsidR="00E30472" w:rsidRDefault="00E30472">
      <w:pPr>
        <w:pStyle w:val="21"/>
        <w:shd w:val="clear" w:color="auto" w:fill="auto"/>
        <w:spacing w:before="0" w:line="322" w:lineRule="exact"/>
        <w:ind w:firstLine="0"/>
      </w:pPr>
      <w:r>
        <w:rPr>
          <w:rStyle w:val="2"/>
          <w:color w:val="000000"/>
        </w:rPr>
        <w:t>Внеплановые проверки могут проводиться на основании конкретного обращения заявителя о фактах нарушения его прав на получение государственной или муниципальной услуги.</w:t>
      </w:r>
    </w:p>
    <w:p w:rsidR="00E30472" w:rsidRDefault="00E30472" w:rsidP="00E30472">
      <w:pPr>
        <w:pStyle w:val="21"/>
        <w:numPr>
          <w:ilvl w:val="0"/>
          <w:numId w:val="23"/>
        </w:numPr>
        <w:shd w:val="clear" w:color="auto" w:fill="auto"/>
        <w:tabs>
          <w:tab w:val="left" w:pos="754"/>
        </w:tabs>
        <w:spacing w:before="0" w:after="300" w:line="322" w:lineRule="exact"/>
        <w:ind w:firstLine="0"/>
      </w:pPr>
      <w:r>
        <w:rPr>
          <w:rStyle w:val="2"/>
          <w:color w:val="000000"/>
        </w:rPr>
        <w:t>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E30472" w:rsidRDefault="00E30472" w:rsidP="00E30472">
      <w:pPr>
        <w:pStyle w:val="21"/>
        <w:numPr>
          <w:ilvl w:val="0"/>
          <w:numId w:val="21"/>
        </w:numPr>
        <w:shd w:val="clear" w:color="auto" w:fill="auto"/>
        <w:tabs>
          <w:tab w:val="left" w:pos="794"/>
        </w:tabs>
        <w:spacing w:before="0" w:line="322" w:lineRule="exact"/>
        <w:ind w:left="260" w:firstLine="0"/>
      </w:pPr>
      <w:r>
        <w:rPr>
          <w:rStyle w:val="2"/>
          <w:color w:val="000000"/>
        </w:rPr>
        <w:t>Ответственность должностных лиц органа, предоставляющего муниципальную</w:t>
      </w:r>
    </w:p>
    <w:p w:rsidR="00E30472" w:rsidRDefault="00E30472">
      <w:pPr>
        <w:pStyle w:val="21"/>
        <w:shd w:val="clear" w:color="auto" w:fill="auto"/>
        <w:spacing w:before="0" w:line="322" w:lineRule="exact"/>
        <w:ind w:firstLine="0"/>
        <w:jc w:val="center"/>
      </w:pPr>
      <w:r>
        <w:rPr>
          <w:rStyle w:val="2"/>
          <w:color w:val="000000"/>
        </w:rPr>
        <w:t>услугу, за решения и действия (бездействие),</w:t>
      </w:r>
      <w:r>
        <w:rPr>
          <w:rStyle w:val="2"/>
          <w:color w:val="000000"/>
        </w:rPr>
        <w:br/>
        <w:t>принимаемые (осуществляемые) ими в ходе предоставления</w:t>
      </w:r>
    </w:p>
    <w:p w:rsidR="00E30472" w:rsidRDefault="00E30472">
      <w:pPr>
        <w:pStyle w:val="21"/>
        <w:shd w:val="clear" w:color="auto" w:fill="auto"/>
        <w:spacing w:before="0" w:line="322" w:lineRule="exact"/>
        <w:ind w:firstLine="0"/>
        <w:jc w:val="center"/>
      </w:pPr>
      <w:r>
        <w:rPr>
          <w:rStyle w:val="2"/>
          <w:color w:val="000000"/>
        </w:rPr>
        <w:t>муниципальной услуги</w:t>
      </w:r>
    </w:p>
    <w:p w:rsidR="00E30472" w:rsidRDefault="00E30472" w:rsidP="00E30472">
      <w:pPr>
        <w:pStyle w:val="21"/>
        <w:numPr>
          <w:ilvl w:val="0"/>
          <w:numId w:val="24"/>
        </w:numPr>
        <w:shd w:val="clear" w:color="auto" w:fill="auto"/>
        <w:tabs>
          <w:tab w:val="left" w:pos="811"/>
        </w:tabs>
        <w:spacing w:before="0" w:line="322" w:lineRule="exact"/>
        <w:ind w:firstLine="0"/>
      </w:pPr>
      <w:r>
        <w:rPr>
          <w:rStyle w:val="2"/>
          <w:color w:val="000000"/>
        </w:rPr>
        <w:t>Должностные лица, ответственные за предоставление государственной или муниципальной услуги, несут персональную ответственность за соблюдение порядка и сроков предоставления государственной или муниципальной услуги.</w:t>
      </w:r>
    </w:p>
    <w:p w:rsidR="00E30472" w:rsidRDefault="00E30472" w:rsidP="00E30472">
      <w:pPr>
        <w:pStyle w:val="21"/>
        <w:numPr>
          <w:ilvl w:val="0"/>
          <w:numId w:val="24"/>
        </w:numPr>
        <w:shd w:val="clear" w:color="auto" w:fill="auto"/>
        <w:tabs>
          <w:tab w:val="left" w:pos="754"/>
        </w:tabs>
        <w:spacing w:before="0" w:line="322" w:lineRule="exact"/>
        <w:ind w:firstLine="0"/>
      </w:pPr>
      <w:r>
        <w:rPr>
          <w:rStyle w:val="2"/>
          <w:color w:val="000000"/>
        </w:rPr>
        <w:t>МФЦ и его работники несут ответственность, установленную законодательством Российской Федерации:</w:t>
      </w:r>
    </w:p>
    <w:p w:rsidR="00E30472" w:rsidRDefault="00E30472" w:rsidP="00E30472">
      <w:pPr>
        <w:pStyle w:val="21"/>
        <w:numPr>
          <w:ilvl w:val="0"/>
          <w:numId w:val="25"/>
        </w:numPr>
        <w:shd w:val="clear" w:color="auto" w:fill="auto"/>
        <w:tabs>
          <w:tab w:val="left" w:pos="358"/>
        </w:tabs>
        <w:spacing w:before="0" w:line="322" w:lineRule="exact"/>
        <w:ind w:firstLine="0"/>
      </w:pPr>
      <w:r>
        <w:rPr>
          <w:rStyle w:val="2"/>
          <w:color w:val="000000"/>
        </w:rPr>
        <w:t>за полноту передаваемых в орган государственной власти субъекта Российской Федерации или орган местного самоуправления заявлений, иных документов, принятых от заявителя в МФЦ;</w:t>
      </w:r>
    </w:p>
    <w:p w:rsidR="00E30472" w:rsidRDefault="00E30472" w:rsidP="00E30472">
      <w:pPr>
        <w:pStyle w:val="21"/>
        <w:numPr>
          <w:ilvl w:val="0"/>
          <w:numId w:val="25"/>
        </w:numPr>
        <w:shd w:val="clear" w:color="auto" w:fill="auto"/>
        <w:tabs>
          <w:tab w:val="left" w:pos="361"/>
        </w:tabs>
        <w:spacing w:before="0" w:line="322" w:lineRule="exact"/>
        <w:ind w:firstLine="0"/>
      </w:pPr>
      <w:r>
        <w:rPr>
          <w:rStyle w:val="2"/>
          <w:color w:val="000000"/>
        </w:rPr>
        <w:t>за своевременную передачу в орган государственной власти субъекта Российской Федерации или орган местного самоуправления заявлений, иных документов, принятых от заявителя, а также за своевременную выдачу заявителю документов, переданных в этих целях МФЦ органу государственной власти субъекта Российской Федерации или органу местного самоуправления;</w:t>
      </w:r>
    </w:p>
    <w:p w:rsidR="00E30472" w:rsidRDefault="00E30472" w:rsidP="00E30472">
      <w:pPr>
        <w:pStyle w:val="21"/>
        <w:numPr>
          <w:ilvl w:val="0"/>
          <w:numId w:val="25"/>
        </w:numPr>
        <w:shd w:val="clear" w:color="auto" w:fill="auto"/>
        <w:tabs>
          <w:tab w:val="left" w:pos="542"/>
        </w:tabs>
        <w:spacing w:before="0" w:line="322" w:lineRule="exact"/>
        <w:ind w:firstLine="0"/>
      </w:pPr>
      <w:r>
        <w:rPr>
          <w:rStyle w:val="2"/>
          <w:color w:val="000000"/>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30472" w:rsidRDefault="00E30472">
      <w:pPr>
        <w:pStyle w:val="21"/>
        <w:shd w:val="clear" w:color="auto" w:fill="auto"/>
        <w:spacing w:before="0" w:line="322" w:lineRule="exact"/>
        <w:ind w:firstLine="0"/>
      </w:pPr>
      <w:r>
        <w:rPr>
          <w:rStyle w:val="2"/>
          <w:color w:val="000000"/>
        </w:rPr>
        <w:t>Жалоба на нарушение порядка предоставления государственной или муниципальной услуги МФЦ рассматривается органом государственной власти субъекта Российской Федерации или орган местного самоуправления. При этом срок рассмотрения жалобы исчисляется со дня регистрации жалобы в органе государственной власти субъекта Российской Федерации или органе местного самоуправления.</w:t>
      </w:r>
    </w:p>
    <w:p w:rsidR="00E30472" w:rsidRDefault="00E30472" w:rsidP="00E30472">
      <w:pPr>
        <w:pStyle w:val="21"/>
        <w:numPr>
          <w:ilvl w:val="0"/>
          <w:numId w:val="21"/>
        </w:numPr>
        <w:shd w:val="clear" w:color="auto" w:fill="auto"/>
        <w:tabs>
          <w:tab w:val="left" w:pos="1748"/>
        </w:tabs>
        <w:spacing w:before="0" w:after="300" w:line="322" w:lineRule="exact"/>
        <w:ind w:firstLine="1240"/>
      </w:pPr>
      <w:r>
        <w:rPr>
          <w:rStyle w:val="2"/>
          <w:color w:val="000000"/>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 Контроль за предоставлением государственной или муниципальной услуги со стороны граждан, их объединений и организаций, осуществляется посредством открытости деятельности органа государственной власти субъекта Российской Федерации или органа местного самоуправления при предоставлении государственной или муниципальной услуги, получения полной, актуальной и достоверной информации о порядке предоставления государственной или муниципальной услуги и возможности досудебного рассмотрения обращений (жалоб) в процессе предоставления государственной или муниципальной услуги.</w:t>
      </w:r>
    </w:p>
    <w:p w:rsidR="00E30472" w:rsidRDefault="00E30472">
      <w:pPr>
        <w:pStyle w:val="100"/>
        <w:shd w:val="clear" w:color="auto" w:fill="auto"/>
        <w:spacing w:after="0"/>
      </w:pPr>
      <w:r>
        <w:rPr>
          <w:rStyle w:val="10"/>
          <w:b/>
          <w:bCs/>
          <w:color w:val="000000"/>
        </w:rPr>
        <w:lastRenderedPageBreak/>
        <w:t>Раздел V. Досудебный (внесудебный) порядок обжалования решений и действий</w:t>
      </w:r>
      <w:r>
        <w:rPr>
          <w:rStyle w:val="10"/>
          <w:b/>
          <w:bCs/>
          <w:color w:val="000000"/>
        </w:rPr>
        <w:br/>
        <w:t>(бездействия) органа, предоставляющего муниципальную услугу,</w:t>
      </w:r>
      <w:r>
        <w:rPr>
          <w:rStyle w:val="10"/>
          <w:b/>
          <w:bCs/>
          <w:color w:val="000000"/>
        </w:rPr>
        <w:br/>
        <w:t>многофункционального центра предоставления государственных и</w:t>
      </w:r>
      <w:r>
        <w:rPr>
          <w:rStyle w:val="10"/>
          <w:b/>
          <w:bCs/>
          <w:color w:val="000000"/>
        </w:rPr>
        <w:br/>
        <w:t>муниципальных услуг, организаций, указанных в части 1.1 статьи 16</w:t>
      </w:r>
      <w:r>
        <w:rPr>
          <w:rStyle w:val="10"/>
          <w:b/>
          <w:bCs/>
          <w:color w:val="000000"/>
        </w:rPr>
        <w:br/>
        <w:t>Федерального закона №210-ФЗ, а также их должностных лиц, муниципальных</w:t>
      </w:r>
    </w:p>
    <w:p w:rsidR="00E30472" w:rsidRDefault="00E30472">
      <w:pPr>
        <w:pStyle w:val="24"/>
        <w:keepNext/>
        <w:keepLines/>
        <w:shd w:val="clear" w:color="auto" w:fill="auto"/>
        <w:spacing w:after="244" w:line="280" w:lineRule="exact"/>
      </w:pPr>
      <w:bookmarkStart w:id="4" w:name="bookmark3"/>
      <w:r>
        <w:rPr>
          <w:rStyle w:val="23"/>
          <w:b/>
          <w:bCs/>
          <w:color w:val="000000"/>
        </w:rPr>
        <w:t>служащих, работников</w:t>
      </w:r>
      <w:bookmarkEnd w:id="4"/>
    </w:p>
    <w:p w:rsidR="00E30472" w:rsidRDefault="00E30472" w:rsidP="00E30472">
      <w:pPr>
        <w:pStyle w:val="21"/>
        <w:numPr>
          <w:ilvl w:val="0"/>
          <w:numId w:val="26"/>
        </w:numPr>
        <w:shd w:val="clear" w:color="auto" w:fill="auto"/>
        <w:tabs>
          <w:tab w:val="left" w:pos="543"/>
        </w:tabs>
        <w:spacing w:before="0" w:line="322" w:lineRule="exact"/>
        <w:ind w:firstLine="0"/>
      </w:pPr>
      <w:r>
        <w:rPr>
          <w:rStyle w:val="2"/>
          <w:color w:val="000000"/>
        </w:rPr>
        <w:t>Получатели государственной или муниципальной услуги имеют право на обжалование в досудебном порядке действий (бездействия) сотрудников органа государственной власти субъекта Российской Федерации или органа местного самоуправления, участвующих в предоставлении государственной или муниципальной услуги, руководителю такого органа.</w:t>
      </w:r>
    </w:p>
    <w:p w:rsidR="00E30472" w:rsidRDefault="00E30472">
      <w:pPr>
        <w:pStyle w:val="21"/>
        <w:shd w:val="clear" w:color="auto" w:fill="auto"/>
        <w:spacing w:before="0" w:line="322" w:lineRule="exact"/>
        <w:ind w:firstLine="0"/>
      </w:pPr>
      <w:r>
        <w:rPr>
          <w:rStyle w:val="2"/>
          <w:color w:val="000000"/>
        </w:rPr>
        <w:t>Заявитель может обратиться с жалобой, в том числе в следующих случаях:</w:t>
      </w:r>
    </w:p>
    <w:p w:rsidR="00E30472" w:rsidRDefault="00E30472" w:rsidP="00E30472">
      <w:pPr>
        <w:pStyle w:val="21"/>
        <w:numPr>
          <w:ilvl w:val="0"/>
          <w:numId w:val="27"/>
        </w:numPr>
        <w:shd w:val="clear" w:color="auto" w:fill="auto"/>
        <w:tabs>
          <w:tab w:val="left" w:pos="361"/>
        </w:tabs>
        <w:spacing w:before="0" w:line="322" w:lineRule="exact"/>
        <w:ind w:firstLine="0"/>
      </w:pPr>
      <w:r>
        <w:rPr>
          <w:rStyle w:val="2"/>
          <w:color w:val="000000"/>
        </w:rPr>
        <w:t>нарушение срока регистрации запроса заявителя о предоставлении государственной или муниципальной услуги;</w:t>
      </w:r>
    </w:p>
    <w:p w:rsidR="00E30472" w:rsidRDefault="00E30472" w:rsidP="00E30472">
      <w:pPr>
        <w:pStyle w:val="21"/>
        <w:numPr>
          <w:ilvl w:val="0"/>
          <w:numId w:val="27"/>
        </w:numPr>
        <w:shd w:val="clear" w:color="auto" w:fill="auto"/>
        <w:tabs>
          <w:tab w:val="left" w:pos="356"/>
        </w:tabs>
        <w:spacing w:before="0" w:line="322" w:lineRule="exact"/>
        <w:ind w:firstLine="0"/>
      </w:pPr>
      <w:r>
        <w:rPr>
          <w:rStyle w:val="2"/>
          <w:color w:val="000000"/>
        </w:rPr>
        <w:t>нарушение срока предоставления государственной или муниципальной услуги;</w:t>
      </w:r>
    </w:p>
    <w:p w:rsidR="00E30472" w:rsidRDefault="00E30472" w:rsidP="00E30472">
      <w:pPr>
        <w:pStyle w:val="21"/>
        <w:numPr>
          <w:ilvl w:val="0"/>
          <w:numId w:val="27"/>
        </w:numPr>
        <w:shd w:val="clear" w:color="auto" w:fill="auto"/>
        <w:tabs>
          <w:tab w:val="left" w:pos="361"/>
        </w:tabs>
        <w:spacing w:before="0" w:line="322" w:lineRule="exact"/>
        <w:ind w:firstLine="0"/>
      </w:pPr>
      <w:r>
        <w:rPr>
          <w:rStyle w:val="2"/>
          <w:color w:val="000000"/>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государственной или муниципальной услуги;</w:t>
      </w:r>
    </w:p>
    <w:p w:rsidR="00E30472" w:rsidRDefault="00E30472" w:rsidP="00E30472">
      <w:pPr>
        <w:pStyle w:val="21"/>
        <w:numPr>
          <w:ilvl w:val="0"/>
          <w:numId w:val="27"/>
        </w:numPr>
        <w:shd w:val="clear" w:color="auto" w:fill="auto"/>
        <w:tabs>
          <w:tab w:val="left" w:pos="361"/>
        </w:tabs>
        <w:spacing w:before="0" w:line="322" w:lineRule="exact"/>
        <w:ind w:firstLine="0"/>
      </w:pPr>
      <w:r>
        <w:rPr>
          <w:rStyle w:val="2"/>
          <w:color w:val="000000"/>
        </w:rPr>
        <w:t>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государственной или муниципальной услуги, у заявителя;</w:t>
      </w:r>
    </w:p>
    <w:p w:rsidR="00E30472" w:rsidRDefault="00E30472" w:rsidP="00E30472">
      <w:pPr>
        <w:pStyle w:val="21"/>
        <w:numPr>
          <w:ilvl w:val="0"/>
          <w:numId w:val="27"/>
        </w:numPr>
        <w:shd w:val="clear" w:color="auto" w:fill="auto"/>
        <w:tabs>
          <w:tab w:val="left" w:pos="366"/>
        </w:tabs>
        <w:spacing w:before="0" w:line="322" w:lineRule="exact"/>
        <w:ind w:firstLine="0"/>
      </w:pPr>
      <w:r>
        <w:rPr>
          <w:rStyle w:val="2"/>
          <w:color w:val="000000"/>
        </w:rPr>
        <w:t>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E30472" w:rsidRDefault="00E30472" w:rsidP="00E30472">
      <w:pPr>
        <w:pStyle w:val="21"/>
        <w:numPr>
          <w:ilvl w:val="0"/>
          <w:numId w:val="27"/>
        </w:numPr>
        <w:shd w:val="clear" w:color="auto" w:fill="auto"/>
        <w:tabs>
          <w:tab w:val="left" w:pos="370"/>
        </w:tabs>
        <w:spacing w:before="0" w:line="322" w:lineRule="exact"/>
        <w:ind w:firstLine="0"/>
      </w:pPr>
      <w:r>
        <w:rPr>
          <w:rStyle w:val="2"/>
          <w:color w:val="000000"/>
        </w:rPr>
        <w:t>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E30472" w:rsidRDefault="00E30472" w:rsidP="00E30472">
      <w:pPr>
        <w:pStyle w:val="21"/>
        <w:numPr>
          <w:ilvl w:val="0"/>
          <w:numId w:val="27"/>
        </w:numPr>
        <w:shd w:val="clear" w:color="auto" w:fill="auto"/>
        <w:tabs>
          <w:tab w:val="left" w:pos="366"/>
        </w:tabs>
        <w:spacing w:before="0" w:line="322" w:lineRule="exact"/>
        <w:ind w:firstLine="0"/>
      </w:pPr>
      <w:r>
        <w:rPr>
          <w:rStyle w:val="2"/>
          <w:color w:val="000000"/>
        </w:rPr>
        <w:t>отказ органа государственной власти субъекта Российской Федерации или органа местного самоуправления, должностного лица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E30472" w:rsidRDefault="00E30472" w:rsidP="00E30472">
      <w:pPr>
        <w:pStyle w:val="21"/>
        <w:numPr>
          <w:ilvl w:val="0"/>
          <w:numId w:val="27"/>
        </w:numPr>
        <w:shd w:val="clear" w:color="auto" w:fill="auto"/>
        <w:tabs>
          <w:tab w:val="left" w:pos="361"/>
        </w:tabs>
        <w:spacing w:before="0" w:line="322" w:lineRule="exact"/>
        <w:ind w:firstLine="0"/>
      </w:pPr>
      <w:r>
        <w:rPr>
          <w:rStyle w:val="2"/>
          <w:color w:val="000000"/>
        </w:rPr>
        <w:t>нарушение срока или порядка выдачи документов по результатам предоставления государственной или муниципальной услуги;</w:t>
      </w:r>
    </w:p>
    <w:p w:rsidR="00E30472" w:rsidRDefault="00E30472" w:rsidP="00E30472">
      <w:pPr>
        <w:pStyle w:val="21"/>
        <w:numPr>
          <w:ilvl w:val="0"/>
          <w:numId w:val="27"/>
        </w:numPr>
        <w:shd w:val="clear" w:color="auto" w:fill="auto"/>
        <w:tabs>
          <w:tab w:val="left" w:pos="361"/>
        </w:tabs>
        <w:spacing w:before="0" w:line="322" w:lineRule="exact"/>
        <w:ind w:firstLine="0"/>
      </w:pPr>
      <w:r>
        <w:rPr>
          <w:rStyle w:val="2"/>
          <w:color w:val="000000"/>
        </w:rPr>
        <w:t>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E30472" w:rsidRDefault="00E30472" w:rsidP="00E30472">
      <w:pPr>
        <w:pStyle w:val="21"/>
        <w:numPr>
          <w:ilvl w:val="0"/>
          <w:numId w:val="27"/>
        </w:numPr>
        <w:shd w:val="clear" w:color="auto" w:fill="auto"/>
        <w:tabs>
          <w:tab w:val="left" w:pos="505"/>
        </w:tabs>
        <w:spacing w:before="0" w:line="322" w:lineRule="exact"/>
        <w:ind w:firstLine="0"/>
      </w:pPr>
      <w:r>
        <w:rPr>
          <w:rStyle w:val="2"/>
          <w:color w:val="000000"/>
        </w:rPr>
        <w:t>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Федерального закона № 210-ФЗ.</w:t>
      </w:r>
    </w:p>
    <w:p w:rsidR="00E30472" w:rsidRDefault="00E30472" w:rsidP="00E30472">
      <w:pPr>
        <w:pStyle w:val="21"/>
        <w:numPr>
          <w:ilvl w:val="0"/>
          <w:numId w:val="26"/>
        </w:numPr>
        <w:shd w:val="clear" w:color="auto" w:fill="auto"/>
        <w:tabs>
          <w:tab w:val="left" w:pos="543"/>
        </w:tabs>
        <w:spacing w:before="0" w:line="322" w:lineRule="exact"/>
        <w:ind w:firstLine="0"/>
      </w:pPr>
      <w:r>
        <w:rPr>
          <w:rStyle w:val="2"/>
          <w:color w:val="000000"/>
        </w:rPr>
        <w:t xml:space="preserve">Жалоба подается в письменной форме на бумажном носителе, в электронной форме в орган, предоставляющий государственной или муниципальную услугу, многофункциональный центр либо в соответствующий орган государственной власти, </w:t>
      </w:r>
      <w:r>
        <w:rPr>
          <w:rStyle w:val="2"/>
          <w:color w:val="000000"/>
        </w:rPr>
        <w:lastRenderedPageBreak/>
        <w:t>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государственной или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государственной или муниципальную услугу.</w:t>
      </w:r>
    </w:p>
    <w:p w:rsidR="00E30472" w:rsidRDefault="00E30472">
      <w:pPr>
        <w:pStyle w:val="21"/>
        <w:shd w:val="clear" w:color="auto" w:fill="auto"/>
        <w:spacing w:before="0" w:line="322" w:lineRule="exact"/>
        <w:ind w:firstLine="0"/>
      </w:pPr>
      <w:r>
        <w:rPr>
          <w:rStyle w:val="2"/>
          <w:color w:val="000000"/>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E30472" w:rsidRDefault="00E30472">
      <w:pPr>
        <w:pStyle w:val="21"/>
        <w:shd w:val="clear" w:color="auto" w:fill="auto"/>
        <w:spacing w:before="0" w:line="322" w:lineRule="exact"/>
        <w:ind w:firstLine="0"/>
      </w:pPr>
      <w:r>
        <w:rPr>
          <w:rStyle w:val="2"/>
          <w:color w:val="000000"/>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E30472" w:rsidRDefault="00E30472" w:rsidP="00E30472">
      <w:pPr>
        <w:pStyle w:val="21"/>
        <w:numPr>
          <w:ilvl w:val="0"/>
          <w:numId w:val="26"/>
        </w:numPr>
        <w:shd w:val="clear" w:color="auto" w:fill="auto"/>
        <w:tabs>
          <w:tab w:val="left" w:pos="534"/>
        </w:tabs>
        <w:spacing w:before="0" w:line="322" w:lineRule="exact"/>
        <w:ind w:firstLine="0"/>
      </w:pPr>
      <w:r>
        <w:rPr>
          <w:rStyle w:val="2"/>
          <w:color w:val="000000"/>
        </w:rPr>
        <w:t>Жалоба должна содержать следующую информацию:</w:t>
      </w:r>
    </w:p>
    <w:p w:rsidR="00E30472" w:rsidRDefault="00E30472" w:rsidP="00E30472">
      <w:pPr>
        <w:pStyle w:val="21"/>
        <w:numPr>
          <w:ilvl w:val="0"/>
          <w:numId w:val="28"/>
        </w:numPr>
        <w:shd w:val="clear" w:color="auto" w:fill="auto"/>
        <w:tabs>
          <w:tab w:val="left" w:pos="366"/>
        </w:tabs>
        <w:spacing w:before="0" w:line="322" w:lineRule="exact"/>
        <w:ind w:firstLine="0"/>
      </w:pPr>
      <w:r>
        <w:rPr>
          <w:rStyle w:val="2"/>
          <w:color w:val="000000"/>
        </w:rPr>
        <w:t>наименование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rsidR="00E30472" w:rsidRDefault="00E30472" w:rsidP="00E30472">
      <w:pPr>
        <w:pStyle w:val="21"/>
        <w:numPr>
          <w:ilvl w:val="0"/>
          <w:numId w:val="28"/>
        </w:numPr>
        <w:shd w:val="clear" w:color="auto" w:fill="auto"/>
        <w:tabs>
          <w:tab w:val="left" w:pos="361"/>
        </w:tabs>
        <w:spacing w:before="0" w:line="322" w:lineRule="exact"/>
        <w:ind w:firstLine="0"/>
      </w:pPr>
      <w:r>
        <w:rPr>
          <w:rStyle w:val="2"/>
          <w:color w:val="00000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30472" w:rsidRDefault="00E30472" w:rsidP="00E30472">
      <w:pPr>
        <w:pStyle w:val="21"/>
        <w:numPr>
          <w:ilvl w:val="0"/>
          <w:numId w:val="28"/>
        </w:numPr>
        <w:shd w:val="clear" w:color="auto" w:fill="auto"/>
        <w:tabs>
          <w:tab w:val="left" w:pos="361"/>
        </w:tabs>
        <w:spacing w:before="0" w:line="322" w:lineRule="exact"/>
        <w:ind w:firstLine="0"/>
      </w:pPr>
      <w:r>
        <w:rPr>
          <w:rStyle w:val="2"/>
          <w:color w:val="000000"/>
        </w:rPr>
        <w:t>сведения об обжалуемых решениях и действиях (бездействии)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E30472" w:rsidRDefault="00E30472" w:rsidP="00E30472">
      <w:pPr>
        <w:pStyle w:val="21"/>
        <w:numPr>
          <w:ilvl w:val="0"/>
          <w:numId w:val="28"/>
        </w:numPr>
        <w:shd w:val="clear" w:color="auto" w:fill="auto"/>
        <w:tabs>
          <w:tab w:val="left" w:pos="361"/>
        </w:tabs>
        <w:spacing w:before="0" w:line="322" w:lineRule="exact"/>
        <w:ind w:firstLine="0"/>
      </w:pPr>
      <w:r>
        <w:rPr>
          <w:rStyle w:val="2"/>
          <w:color w:val="000000"/>
        </w:rPr>
        <w:t>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E30472" w:rsidRDefault="00E30472" w:rsidP="00E30472">
      <w:pPr>
        <w:pStyle w:val="21"/>
        <w:numPr>
          <w:ilvl w:val="0"/>
          <w:numId w:val="26"/>
        </w:numPr>
        <w:shd w:val="clear" w:color="auto" w:fill="auto"/>
        <w:tabs>
          <w:tab w:val="left" w:pos="529"/>
          <w:tab w:val="left" w:leader="underscore" w:pos="8822"/>
        </w:tabs>
        <w:spacing w:before="0" w:line="322" w:lineRule="exact"/>
        <w:ind w:firstLine="0"/>
      </w:pPr>
      <w:r>
        <w:rPr>
          <w:rStyle w:val="2"/>
          <w:color w:val="000000"/>
        </w:rPr>
        <w:t>Поступившая жалоба подлежит регистрации в срок не позднее</w:t>
      </w:r>
      <w:r>
        <w:rPr>
          <w:rStyle w:val="2"/>
          <w:color w:val="000000"/>
        </w:rPr>
        <w:tab/>
      </w:r>
      <w:r>
        <w:rPr>
          <w:rStyle w:val="25"/>
          <w:color w:val="000000"/>
        </w:rPr>
        <w:t>указывается</w:t>
      </w:r>
    </w:p>
    <w:p w:rsidR="00E30472" w:rsidRDefault="00E30472">
      <w:pPr>
        <w:pStyle w:val="110"/>
        <w:shd w:val="clear" w:color="auto" w:fill="auto"/>
        <w:spacing w:before="0"/>
      </w:pPr>
      <w:r>
        <w:rPr>
          <w:rStyle w:val="11"/>
          <w:i/>
          <w:iCs/>
          <w:color w:val="000000"/>
        </w:rPr>
        <w:t>срок.</w:t>
      </w:r>
    </w:p>
    <w:p w:rsidR="00E30472" w:rsidRDefault="00E30472" w:rsidP="00E30472">
      <w:pPr>
        <w:pStyle w:val="21"/>
        <w:numPr>
          <w:ilvl w:val="0"/>
          <w:numId w:val="26"/>
        </w:numPr>
        <w:shd w:val="clear" w:color="auto" w:fill="auto"/>
        <w:tabs>
          <w:tab w:val="left" w:pos="529"/>
        </w:tabs>
        <w:spacing w:before="0" w:line="322" w:lineRule="exact"/>
        <w:ind w:firstLine="0"/>
      </w:pPr>
      <w:r>
        <w:rPr>
          <w:rStyle w:val="2"/>
          <w:color w:val="000000"/>
        </w:rPr>
        <w:t>Жалоба, поступившая в орган, предоставляющий муниципальную услугу,</w:t>
      </w:r>
    </w:p>
    <w:p w:rsidR="00E30472" w:rsidRDefault="00E30472">
      <w:pPr>
        <w:pStyle w:val="21"/>
        <w:shd w:val="clear" w:color="auto" w:fill="auto"/>
        <w:tabs>
          <w:tab w:val="left" w:leader="underscore" w:pos="5016"/>
        </w:tabs>
        <w:spacing w:before="0" w:line="322" w:lineRule="exact"/>
        <w:ind w:firstLine="0"/>
      </w:pPr>
      <w:r>
        <w:rPr>
          <w:rStyle w:val="2"/>
          <w:color w:val="000000"/>
        </w:rPr>
        <w:t>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или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r>
        <w:rPr>
          <w:rStyle w:val="2"/>
          <w:color w:val="000000"/>
        </w:rPr>
        <w:tab/>
      </w:r>
      <w:r>
        <w:rPr>
          <w:rStyle w:val="25"/>
          <w:color w:val="000000"/>
        </w:rPr>
        <w:t>указывается срок.</w:t>
      </w:r>
    </w:p>
    <w:p w:rsidR="00E30472" w:rsidRDefault="00E30472" w:rsidP="00E30472">
      <w:pPr>
        <w:pStyle w:val="21"/>
        <w:numPr>
          <w:ilvl w:val="0"/>
          <w:numId w:val="26"/>
        </w:numPr>
        <w:shd w:val="clear" w:color="auto" w:fill="auto"/>
        <w:tabs>
          <w:tab w:val="left" w:pos="538"/>
        </w:tabs>
        <w:spacing w:before="0" w:line="322" w:lineRule="exact"/>
        <w:ind w:firstLine="0"/>
      </w:pPr>
      <w:r>
        <w:rPr>
          <w:rStyle w:val="2"/>
          <w:color w:val="000000"/>
        </w:rPr>
        <w:t xml:space="preserve">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w:t>
      </w:r>
      <w:r>
        <w:rPr>
          <w:rStyle w:val="2"/>
          <w:color w:val="000000"/>
        </w:rPr>
        <w:lastRenderedPageBreak/>
        <w:t>документов.</w:t>
      </w:r>
    </w:p>
    <w:p w:rsidR="00E30472" w:rsidRDefault="00E30472" w:rsidP="00E30472">
      <w:pPr>
        <w:pStyle w:val="21"/>
        <w:numPr>
          <w:ilvl w:val="0"/>
          <w:numId w:val="26"/>
        </w:numPr>
        <w:shd w:val="clear" w:color="auto" w:fill="auto"/>
        <w:tabs>
          <w:tab w:val="left" w:pos="529"/>
        </w:tabs>
        <w:spacing w:before="0" w:line="322" w:lineRule="exact"/>
        <w:ind w:firstLine="0"/>
      </w:pPr>
      <w:r>
        <w:rPr>
          <w:rStyle w:val="2"/>
          <w:color w:val="000000"/>
        </w:rPr>
        <w:t>По результатам рассмотрения жалобы принимается одно из следующих решений:</w:t>
      </w:r>
    </w:p>
    <w:p w:rsidR="00E30472" w:rsidRDefault="00E30472" w:rsidP="00E30472">
      <w:pPr>
        <w:pStyle w:val="21"/>
        <w:numPr>
          <w:ilvl w:val="0"/>
          <w:numId w:val="29"/>
        </w:numPr>
        <w:shd w:val="clear" w:color="auto" w:fill="auto"/>
        <w:tabs>
          <w:tab w:val="left" w:pos="504"/>
        </w:tabs>
        <w:spacing w:before="0" w:line="322" w:lineRule="exact"/>
        <w:ind w:firstLine="0"/>
      </w:pPr>
      <w:r>
        <w:rPr>
          <w:rStyle w:val="2"/>
          <w:color w:val="000000"/>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E30472" w:rsidRDefault="00E30472" w:rsidP="00E30472">
      <w:pPr>
        <w:pStyle w:val="21"/>
        <w:numPr>
          <w:ilvl w:val="0"/>
          <w:numId w:val="29"/>
        </w:numPr>
        <w:shd w:val="clear" w:color="auto" w:fill="auto"/>
        <w:tabs>
          <w:tab w:val="left" w:pos="361"/>
        </w:tabs>
        <w:spacing w:before="0" w:line="322" w:lineRule="exact"/>
        <w:ind w:firstLine="0"/>
      </w:pPr>
      <w:r>
        <w:rPr>
          <w:rStyle w:val="2"/>
          <w:color w:val="000000"/>
        </w:rPr>
        <w:t>в удовлетворении жалобы отказывается.</w:t>
      </w:r>
    </w:p>
    <w:p w:rsidR="00E30472" w:rsidRDefault="00E30472">
      <w:pPr>
        <w:pStyle w:val="21"/>
        <w:shd w:val="clear" w:color="auto" w:fill="auto"/>
        <w:tabs>
          <w:tab w:val="left" w:leader="underscore" w:pos="1248"/>
        </w:tabs>
        <w:spacing w:before="0" w:line="322" w:lineRule="exact"/>
        <w:ind w:firstLine="0"/>
        <w:sectPr w:rsidR="00E30472">
          <w:type w:val="continuous"/>
          <w:pgSz w:w="11900" w:h="16840"/>
          <w:pgMar w:top="380" w:right="253" w:bottom="346" w:left="1097" w:header="0" w:footer="3" w:gutter="0"/>
          <w:cols w:space="720"/>
          <w:noEndnote/>
          <w:docGrid w:linePitch="360"/>
        </w:sectPr>
      </w:pPr>
      <w:r>
        <w:rPr>
          <w:rStyle w:val="2"/>
          <w:color w:val="000000"/>
        </w:rPr>
        <w:t>Мотивированный ответ о результатах рассмотрения жалобы направляется заявителю в срок</w:t>
      </w:r>
      <w:r>
        <w:rPr>
          <w:rStyle w:val="2"/>
          <w:color w:val="000000"/>
        </w:rPr>
        <w:tab/>
      </w:r>
      <w:r>
        <w:rPr>
          <w:rStyle w:val="25"/>
          <w:color w:val="000000"/>
        </w:rPr>
        <w:t>(указывается срок).</w:t>
      </w:r>
    </w:p>
    <w:p w:rsidR="00E30472" w:rsidRDefault="00E30472">
      <w:pPr>
        <w:pStyle w:val="121"/>
        <w:shd w:val="clear" w:color="auto" w:fill="auto"/>
        <w:ind w:left="7180" w:right="460" w:firstLine="0"/>
      </w:pPr>
      <w:r>
        <w:rPr>
          <w:rStyle w:val="12"/>
          <w:color w:val="000000"/>
        </w:rPr>
        <w:lastRenderedPageBreak/>
        <w:t>Приложение № 1 к Административному регламенту по предоставлению государственной</w:t>
      </w:r>
    </w:p>
    <w:p w:rsidR="00E30472" w:rsidRDefault="00E30472">
      <w:pPr>
        <w:pStyle w:val="121"/>
        <w:shd w:val="clear" w:color="auto" w:fill="auto"/>
        <w:spacing w:after="368"/>
        <w:ind w:right="460" w:firstLine="0"/>
      </w:pPr>
      <w:r>
        <w:rPr>
          <w:rStyle w:val="12"/>
          <w:color w:val="000000"/>
        </w:rPr>
        <w:t>услуги</w:t>
      </w:r>
    </w:p>
    <w:p w:rsidR="00E30472" w:rsidRDefault="00E30472">
      <w:pPr>
        <w:pStyle w:val="41"/>
        <w:shd w:val="clear" w:color="auto" w:fill="auto"/>
        <w:spacing w:before="0" w:after="0" w:line="206" w:lineRule="exact"/>
        <w:jc w:val="center"/>
      </w:pPr>
      <w:r>
        <w:rPr>
          <w:rStyle w:val="4"/>
          <w:b/>
          <w:bCs/>
          <w:color w:val="000000"/>
        </w:rPr>
        <w:t>Форма акта</w:t>
      </w:r>
    </w:p>
    <w:p w:rsidR="00E30472" w:rsidRDefault="00E30472">
      <w:pPr>
        <w:pStyle w:val="41"/>
        <w:shd w:val="clear" w:color="auto" w:fill="auto"/>
        <w:spacing w:before="0" w:after="1049" w:line="206" w:lineRule="exact"/>
        <w:jc w:val="center"/>
      </w:pPr>
      <w:r>
        <w:rPr>
          <w:rStyle w:val="4"/>
          <w:b/>
          <w:bCs/>
          <w:color w:val="000000"/>
        </w:rPr>
        <w:t>освидстсльстнонания проведении основных работ но строительству обьскта индивидуального жилищною</w:t>
      </w:r>
      <w:r>
        <w:rPr>
          <w:rStyle w:val="4"/>
          <w:b/>
          <w:bCs/>
          <w:color w:val="000000"/>
        </w:rPr>
        <w:br/>
        <w:t>строительства (монтаж фундамента, возведение стен и кровли)</w:t>
      </w:r>
    </w:p>
    <w:p w:rsidR="00E30472" w:rsidRDefault="00E30472">
      <w:pPr>
        <w:pStyle w:val="121"/>
        <w:shd w:val="clear" w:color="auto" w:fill="auto"/>
        <w:spacing w:after="161" w:line="170" w:lineRule="exact"/>
        <w:ind w:right="460" w:firstLine="0"/>
      </w:pPr>
      <w:r>
        <w:rPr>
          <w:rStyle w:val="12"/>
          <w:color w:val="000000"/>
        </w:rPr>
        <w:t>УТВЕРЖДАЮ</w:t>
      </w:r>
    </w:p>
    <w:p w:rsidR="00E30472" w:rsidRDefault="00E30472">
      <w:pPr>
        <w:pStyle w:val="121"/>
        <w:shd w:val="clear" w:color="auto" w:fill="auto"/>
        <w:spacing w:line="206" w:lineRule="exact"/>
        <w:ind w:left="7260" w:right="460" w:firstLine="0"/>
      </w:pPr>
      <w:r>
        <w:rPr>
          <w:rStyle w:val="120"/>
          <w:color w:val="000000"/>
        </w:rPr>
        <w:t xml:space="preserve">(наименование органа местного самоуправления) (уполномоченное лицо </w:t>
      </w:r>
      <w:r>
        <w:rPr>
          <w:rStyle w:val="12"/>
          <w:color w:val="000000"/>
        </w:rPr>
        <w:t xml:space="preserve">на </w:t>
      </w:r>
      <w:r>
        <w:rPr>
          <w:rStyle w:val="120"/>
          <w:color w:val="000000"/>
        </w:rPr>
        <w:t>проведение освидетельствования)</w:t>
      </w:r>
    </w:p>
    <w:p w:rsidR="00E30472" w:rsidRDefault="00927872">
      <w:pPr>
        <w:pStyle w:val="41"/>
        <w:shd w:val="clear" w:color="auto" w:fill="auto"/>
        <w:spacing w:before="0" w:after="389" w:line="206" w:lineRule="exact"/>
        <w:jc w:val="center"/>
      </w:pPr>
      <w:r>
        <w:rPr>
          <w:noProof/>
        </w:rPr>
        <mc:AlternateContent>
          <mc:Choice Requires="wps">
            <w:drawing>
              <wp:anchor distT="0" distB="0" distL="63500" distR="63500" simplePos="0" relativeHeight="251658240" behindDoc="1" locked="0" layoutInCell="1" allowOverlap="1">
                <wp:simplePos x="0" y="0"/>
                <wp:positionH relativeFrom="margin">
                  <wp:posOffset>3166745</wp:posOffset>
                </wp:positionH>
                <wp:positionV relativeFrom="paragraph">
                  <wp:posOffset>-137795</wp:posOffset>
                </wp:positionV>
                <wp:extent cx="219710" cy="107950"/>
                <wp:effectExtent l="4445" t="1270" r="4445" b="0"/>
                <wp:wrapTopAndBottom/>
                <wp:docPr id="1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41"/>
                              <w:shd w:val="clear" w:color="auto" w:fill="auto"/>
                              <w:spacing w:before="0" w:after="0" w:line="170" w:lineRule="exact"/>
                              <w:jc w:val="left"/>
                            </w:pPr>
                            <w:r>
                              <w:rPr>
                                <w:rStyle w:val="4Exact"/>
                                <w:b/>
                                <w:bCs/>
                                <w:color w:val="000000"/>
                              </w:rPr>
                              <w:t>Акт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9.35pt;margin-top:-10.85pt;width:17.3pt;height:8.5pt;z-index:-2516582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" filled="f" stroked="f">
                <v:textbox style="mso-fit-shape-to-text:t" inset="0,0,0,0">
                  <w:txbxContent>
                    <w:p w:rsidR="00E30472" w:rsidRDefault="00E30472">
                      <w:pPr>
                        <w:pStyle w:val="41"/>
                        <w:shd w:val="clear" w:color="auto" w:fill="auto"/>
                        <w:spacing w:before="0" w:after="0" w:line="170" w:lineRule="exact"/>
                        <w:jc w:val="left"/>
                      </w:pPr>
                      <w:r>
                        <w:rPr>
                          <w:rStyle w:val="4Exact"/>
                          <w:b/>
                          <w:bCs/>
                          <w:color w:val="000000"/>
                        </w:rPr>
                        <w:t>Акт</w:t>
                      </w:r>
                    </w:p>
                  </w:txbxContent>
                </v:textbox>
                <w10:wrap type="topAndBottom" anchorx="margin"/>
              </v:shape>
            </w:pict>
          </mc:Fallback>
        </mc:AlternateContent>
      </w:r>
      <w:r w:rsidR="00E30472">
        <w:rPr>
          <w:rStyle w:val="4"/>
          <w:b/>
          <w:bCs/>
          <w:color w:val="000000"/>
        </w:rPr>
        <w:t>освидетельствования проведения основных рабш но строительству обьскта индивидуального жилищного</w:t>
      </w:r>
      <w:r w:rsidR="00E30472">
        <w:rPr>
          <w:rStyle w:val="4"/>
          <w:b/>
          <w:bCs/>
          <w:color w:val="000000"/>
        </w:rPr>
        <w:br/>
        <w:t>строительства (монтаж фундамента, возведение стен и кровли)</w:t>
      </w:r>
    </w:p>
    <w:p w:rsidR="00E30472" w:rsidRDefault="00E30472">
      <w:pPr>
        <w:pStyle w:val="121"/>
        <w:shd w:val="clear" w:color="auto" w:fill="auto"/>
        <w:spacing w:after="195" w:line="170" w:lineRule="exact"/>
        <w:ind w:left="460" w:firstLine="0"/>
        <w:jc w:val="both"/>
      </w:pPr>
      <w:r>
        <w:rPr>
          <w:rStyle w:val="120"/>
          <w:color w:val="000000"/>
        </w:rPr>
        <w:t>Объект капитального строительства (объект индивидуального жилищного строительства):</w:t>
      </w:r>
    </w:p>
    <w:p w:rsidR="00E30472" w:rsidRDefault="00E30472">
      <w:pPr>
        <w:pStyle w:val="121"/>
        <w:shd w:val="clear" w:color="auto" w:fill="auto"/>
        <w:tabs>
          <w:tab w:val="left" w:leader="underscore" w:pos="6854"/>
        </w:tabs>
        <w:spacing w:after="170" w:line="170" w:lineRule="exact"/>
        <w:ind w:left="460" w:firstLine="0"/>
        <w:jc w:val="both"/>
      </w:pPr>
      <w:r>
        <w:rPr>
          <w:rStyle w:val="120"/>
          <w:color w:val="000000"/>
        </w:rPr>
        <w:t>Произведенные работы:</w:t>
      </w:r>
      <w:r>
        <w:rPr>
          <w:rStyle w:val="12"/>
          <w:color w:val="000000"/>
        </w:rPr>
        <w:tab/>
      </w:r>
    </w:p>
    <w:p w:rsidR="00E30472" w:rsidRDefault="00E30472">
      <w:pPr>
        <w:pStyle w:val="121"/>
        <w:shd w:val="clear" w:color="auto" w:fill="auto"/>
        <w:spacing w:after="625" w:line="202" w:lineRule="exact"/>
        <w:ind w:left="1400" w:right="3680" w:hanging="940"/>
        <w:jc w:val="left"/>
      </w:pPr>
      <w:r>
        <w:rPr>
          <w:rStyle w:val="120"/>
          <w:color w:val="000000"/>
        </w:rPr>
        <w:t>Сведения о застройщике или заказчике (представителе застройщика или заказчика) (нужное подчеркнуть)</w:t>
      </w:r>
    </w:p>
    <w:p w:rsidR="00E30472" w:rsidRDefault="00E30472">
      <w:pPr>
        <w:pStyle w:val="121"/>
        <w:shd w:val="clear" w:color="auto" w:fill="auto"/>
        <w:spacing w:after="555" w:line="170" w:lineRule="exact"/>
        <w:ind w:left="600" w:firstLine="0"/>
        <w:jc w:val="left"/>
      </w:pPr>
      <w:r>
        <w:rPr>
          <w:rStyle w:val="120"/>
          <w:color w:val="000000"/>
        </w:rPr>
        <w:t>Сведения о выданном разрешении на строительство (уведомлении о соответствии, параметров планируемого, строительства)</w:t>
      </w:r>
    </w:p>
    <w:p w:rsidR="00E30472" w:rsidRDefault="00E30472">
      <w:pPr>
        <w:pStyle w:val="121"/>
        <w:shd w:val="clear" w:color="auto" w:fill="auto"/>
        <w:spacing w:after="162" w:line="170" w:lineRule="exact"/>
        <w:ind w:left="460" w:firstLine="0"/>
        <w:jc w:val="both"/>
      </w:pPr>
      <w:r>
        <w:rPr>
          <w:rStyle w:val="120"/>
          <w:color w:val="000000"/>
        </w:rPr>
        <w:t>Сведения о лице, осуществляющем строительство (представителе лица, осуществляющего строительство)</w:t>
      </w:r>
    </w:p>
    <w:p w:rsidR="00E30472" w:rsidRDefault="00E30472">
      <w:pPr>
        <w:pStyle w:val="121"/>
        <w:shd w:val="clear" w:color="auto" w:fill="auto"/>
        <w:spacing w:after="633" w:line="211" w:lineRule="exact"/>
        <w:ind w:left="460" w:right="1260" w:firstLine="0"/>
        <w:jc w:val="left"/>
      </w:pPr>
      <w:r>
        <w:rPr>
          <w:rStyle w:val="120"/>
          <w:color w:val="000000"/>
        </w:rPr>
        <w:t>Иные представители лиц, участвующих в осмотре объекта капитального строительства (объекта индивидуального жилищного строительства):</w:t>
      </w:r>
    </w:p>
    <w:p w:rsidR="00E30472" w:rsidRDefault="00E30472">
      <w:pPr>
        <w:pStyle w:val="121"/>
        <w:shd w:val="clear" w:color="auto" w:fill="auto"/>
        <w:spacing w:line="170" w:lineRule="exact"/>
        <w:ind w:left="460" w:firstLine="0"/>
        <w:jc w:val="both"/>
      </w:pPr>
      <w:r>
        <w:rPr>
          <w:rStyle w:val="120"/>
          <w:color w:val="000000"/>
        </w:rPr>
        <w:t>Настоящий акт составлен о нижеследующем:</w:t>
      </w:r>
    </w:p>
    <w:p w:rsidR="00E30472" w:rsidRDefault="00E30472" w:rsidP="00E30472">
      <w:pPr>
        <w:pStyle w:val="121"/>
        <w:numPr>
          <w:ilvl w:val="0"/>
          <w:numId w:val="30"/>
        </w:numPr>
        <w:shd w:val="clear" w:color="auto" w:fill="auto"/>
        <w:tabs>
          <w:tab w:val="left" w:pos="728"/>
        </w:tabs>
        <w:spacing w:after="190" w:line="170" w:lineRule="exact"/>
        <w:ind w:left="460" w:firstLine="0"/>
        <w:jc w:val="both"/>
      </w:pPr>
      <w:r>
        <w:rPr>
          <w:rStyle w:val="120"/>
          <w:color w:val="000000"/>
        </w:rPr>
        <w:t>К освидетельствованию предъявлены следующие конструкции</w:t>
      </w:r>
    </w:p>
    <w:p w:rsidR="00E30472" w:rsidRDefault="00E30472" w:rsidP="00E30472">
      <w:pPr>
        <w:pStyle w:val="121"/>
        <w:numPr>
          <w:ilvl w:val="0"/>
          <w:numId w:val="30"/>
        </w:numPr>
        <w:shd w:val="clear" w:color="auto" w:fill="auto"/>
        <w:tabs>
          <w:tab w:val="left" w:pos="757"/>
        </w:tabs>
        <w:spacing w:after="406" w:line="170" w:lineRule="exact"/>
        <w:ind w:left="460" w:firstLine="0"/>
        <w:jc w:val="both"/>
      </w:pPr>
      <w:r>
        <w:rPr>
          <w:rStyle w:val="120"/>
          <w:color w:val="000000"/>
        </w:rPr>
        <w:t>Наименование проведенных работ</w:t>
      </w:r>
    </w:p>
    <w:p w:rsidR="00E30472" w:rsidRDefault="00E30472">
      <w:pPr>
        <w:pStyle w:val="121"/>
        <w:shd w:val="clear" w:color="auto" w:fill="auto"/>
        <w:tabs>
          <w:tab w:val="left" w:leader="underscore" w:pos="2654"/>
        </w:tabs>
        <w:spacing w:line="206" w:lineRule="exact"/>
        <w:ind w:left="460" w:right="1260" w:firstLine="0"/>
        <w:jc w:val="left"/>
      </w:pPr>
      <w:r>
        <w:rPr>
          <w:rStyle w:val="12"/>
          <w:color w:val="000000"/>
        </w:rPr>
        <w:t xml:space="preserve">В </w:t>
      </w:r>
      <w:r>
        <w:rPr>
          <w:rStyle w:val="120"/>
          <w:color w:val="000000"/>
        </w:rPr>
        <w:t>результате проведенных работ по реконструкции объекта капитального строительства общая площадь жилого помещения (жилых помещений) увеличивается на</w:t>
      </w:r>
      <w:r>
        <w:rPr>
          <w:rStyle w:val="126"/>
          <w:color w:val="000000"/>
        </w:rPr>
        <w:tab/>
      </w:r>
    </w:p>
    <w:p w:rsidR="00E30472" w:rsidRDefault="00E30472">
      <w:pPr>
        <w:pStyle w:val="121"/>
        <w:shd w:val="clear" w:color="auto" w:fill="auto"/>
        <w:spacing w:after="360" w:line="206" w:lineRule="exact"/>
        <w:ind w:left="460" w:firstLine="0"/>
        <w:jc w:val="both"/>
      </w:pPr>
      <w:r>
        <w:rPr>
          <w:rStyle w:val="120"/>
          <w:color w:val="000000"/>
        </w:rPr>
        <w:t>после сдачи объекта капитального строительства в эксплуатацию должна составить</w:t>
      </w:r>
    </w:p>
    <w:p w:rsidR="00E30472" w:rsidRDefault="00E30472" w:rsidP="00E30472">
      <w:pPr>
        <w:pStyle w:val="121"/>
        <w:numPr>
          <w:ilvl w:val="0"/>
          <w:numId w:val="31"/>
        </w:numPr>
        <w:shd w:val="clear" w:color="auto" w:fill="auto"/>
        <w:tabs>
          <w:tab w:val="left" w:pos="747"/>
        </w:tabs>
        <w:spacing w:line="206" w:lineRule="exact"/>
        <w:ind w:left="460" w:firstLine="0"/>
        <w:jc w:val="both"/>
      </w:pPr>
      <w:r>
        <w:rPr>
          <w:rStyle w:val="120"/>
          <w:color w:val="000000"/>
        </w:rPr>
        <w:t>Даты:</w:t>
      </w:r>
    </w:p>
    <w:p w:rsidR="00E30472" w:rsidRDefault="00E30472">
      <w:pPr>
        <w:pStyle w:val="121"/>
        <w:shd w:val="clear" w:color="auto" w:fill="auto"/>
        <w:tabs>
          <w:tab w:val="left" w:leader="underscore" w:pos="1761"/>
        </w:tabs>
        <w:spacing w:line="206" w:lineRule="exact"/>
        <w:ind w:left="460" w:firstLine="0"/>
        <w:jc w:val="both"/>
      </w:pPr>
      <w:r>
        <w:rPr>
          <w:rStyle w:val="120"/>
          <w:color w:val="000000"/>
        </w:rPr>
        <w:t>начала работ</w:t>
      </w:r>
      <w:r>
        <w:rPr>
          <w:rStyle w:val="125"/>
          <w:color w:val="000000"/>
        </w:rPr>
        <w:tab/>
      </w:r>
    </w:p>
    <w:p w:rsidR="00E30472" w:rsidRDefault="00E30472">
      <w:pPr>
        <w:pStyle w:val="121"/>
        <w:shd w:val="clear" w:color="auto" w:fill="auto"/>
        <w:spacing w:after="389" w:line="206" w:lineRule="exact"/>
        <w:ind w:left="460" w:firstLine="0"/>
        <w:jc w:val="both"/>
      </w:pPr>
      <w:r>
        <w:rPr>
          <w:rStyle w:val="120"/>
          <w:color w:val="000000"/>
        </w:rPr>
        <w:t>окончания работ</w:t>
      </w:r>
    </w:p>
    <w:p w:rsidR="00E30472" w:rsidRDefault="00E30472">
      <w:pPr>
        <w:pStyle w:val="121"/>
        <w:shd w:val="clear" w:color="auto" w:fill="auto"/>
        <w:spacing w:after="193" w:line="170" w:lineRule="exact"/>
        <w:ind w:left="460" w:firstLine="0"/>
        <w:jc w:val="both"/>
      </w:pPr>
      <w:r>
        <w:rPr>
          <w:rStyle w:val="120"/>
          <w:color w:val="000000"/>
        </w:rPr>
        <w:t>Должность и ФИО лиц, участвующих в осмотре объекта капитального строительства</w:t>
      </w:r>
    </w:p>
    <w:p w:rsidR="00E30472" w:rsidRDefault="00927872">
      <w:pPr>
        <w:pStyle w:val="14"/>
        <w:keepNext/>
        <w:keepLines/>
        <w:pBdr>
          <w:top w:val="single" w:sz="4" w:space="1" w:color="auto"/>
          <w:left w:val="single" w:sz="4" w:space="4" w:color="auto"/>
          <w:bottom w:val="single" w:sz="4" w:space="1" w:color="auto"/>
          <w:right w:val="single" w:sz="4" w:space="4" w:color="auto"/>
        </w:pBdr>
        <w:shd w:val="clear" w:color="auto" w:fill="auto"/>
        <w:spacing w:before="0" w:line="280" w:lineRule="exact"/>
        <w:ind w:left="4220"/>
      </w:pPr>
      <w:r>
        <w:rPr>
          <w:noProof/>
        </w:rPr>
        <mc:AlternateContent>
          <mc:Choice Requires="wps">
            <w:drawing>
              <wp:anchor distT="206375" distB="0" distL="621665" distR="63500" simplePos="0" relativeHeight="251659264" behindDoc="1" locked="0" layoutInCell="1" allowOverlap="1">
                <wp:simplePos x="0" y="0"/>
                <wp:positionH relativeFrom="margin">
                  <wp:posOffset>6181090</wp:posOffset>
                </wp:positionH>
                <wp:positionV relativeFrom="paragraph">
                  <wp:posOffset>8255</wp:posOffset>
                </wp:positionV>
                <wp:extent cx="113030" cy="107950"/>
                <wp:effectExtent l="0" t="1905" r="1905" b="4445"/>
                <wp:wrapSquare wrapText="left"/>
                <wp:docPr id="1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 cy="107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
                                <w:color w:val="000000"/>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486.7pt;margin-top:.65pt;width:8.9pt;height:8.5pt;z-index:-251657216;visibility:visible;mso-wrap-style:square;mso-width-percent:0;mso-height-percent:0;mso-wrap-distance-left:48.95pt;mso-wrap-distance-top:16.25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" filled="f" stroked="f">
                <v:textbox style="mso-fit-shape-to-text:t" inset="0,0,0,0">
                  <w:txbxContent>
                    <w:p w:rsidR="00E30472" w:rsidRDefault="00E30472">
                      <w:pPr>
                        <w:pStyle w:val="121"/>
                        <w:shd w:val="clear" w:color="auto" w:fill="auto"/>
                        <w:spacing w:line="170" w:lineRule="exact"/>
                        <w:ind w:firstLine="0"/>
                        <w:jc w:val="left"/>
                      </w:pPr>
                      <w:r>
                        <w:rPr>
                          <w:rStyle w:val="12Exact"/>
                          <w:color w:val="000000"/>
                        </w:rPr>
                        <w:t>».</w:t>
                      </w:r>
                    </w:p>
                  </w:txbxContent>
                </v:textbox>
                <w10:wrap type="square" side="left" anchorx="margin"/>
              </v:shape>
            </w:pict>
          </mc:Fallback>
        </mc:AlternateContent>
      </w:r>
      <w:bookmarkStart w:id="5" w:name="bookmark4"/>
      <w:r w:rsidR="00E30472">
        <w:rPr>
          <w:rStyle w:val="13"/>
          <w:rFonts w:cs="Microsoft Sans Serif"/>
          <w:b/>
          <w:bCs/>
          <w:color w:val="000000"/>
        </w:rPr>
        <w:t xml:space="preserve">Сведения </w:t>
      </w:r>
      <w:r w:rsidR="00E30472">
        <w:rPr>
          <w:rStyle w:val="15"/>
          <w:rFonts w:cs="Microsoft Sans Serif"/>
          <w:b w:val="0"/>
          <w:bCs w:val="0"/>
          <w:color w:val="000000"/>
        </w:rPr>
        <w:t xml:space="preserve">об </w:t>
      </w:r>
      <w:r w:rsidR="00E30472">
        <w:rPr>
          <w:rStyle w:val="13"/>
          <w:rFonts w:cs="Microsoft Sans Serif"/>
          <w:b/>
          <w:bCs/>
          <w:color w:val="000000"/>
        </w:rPr>
        <w:t xml:space="preserve">электронной </w:t>
      </w:r>
      <w:r w:rsidR="00E30472">
        <w:rPr>
          <w:rStyle w:val="15"/>
          <w:rFonts w:cs="Microsoft Sans Serif"/>
          <w:b w:val="0"/>
          <w:bCs w:val="0"/>
          <w:color w:val="000000"/>
        </w:rPr>
        <w:t>подписи</w:t>
      </w:r>
      <w:bookmarkEnd w:id="5"/>
      <w:r w:rsidR="00E30472">
        <w:br w:type="page"/>
      </w:r>
    </w:p>
    <w:p w:rsidR="00E30472" w:rsidRDefault="00E30472">
      <w:pPr>
        <w:pStyle w:val="121"/>
        <w:shd w:val="clear" w:color="auto" w:fill="auto"/>
        <w:spacing w:line="206" w:lineRule="exact"/>
        <w:ind w:left="7260" w:right="440" w:firstLine="0"/>
      </w:pPr>
      <w:r>
        <w:rPr>
          <w:rStyle w:val="12"/>
          <w:color w:val="000000"/>
        </w:rPr>
        <w:lastRenderedPageBreak/>
        <w:t>Приложение № 2 к Административному регламенту по предоставлению государственной</w:t>
      </w:r>
    </w:p>
    <w:p w:rsidR="00E30472" w:rsidRDefault="00E30472">
      <w:pPr>
        <w:pStyle w:val="121"/>
        <w:shd w:val="clear" w:color="auto" w:fill="auto"/>
        <w:spacing w:after="449" w:line="206" w:lineRule="exact"/>
        <w:ind w:right="440" w:firstLine="0"/>
      </w:pPr>
      <w:r>
        <w:rPr>
          <w:rStyle w:val="12"/>
          <w:color w:val="000000"/>
        </w:rPr>
        <w:t>услуги</w:t>
      </w:r>
    </w:p>
    <w:p w:rsidR="00E30472" w:rsidRDefault="00E30472">
      <w:pPr>
        <w:pStyle w:val="41"/>
        <w:shd w:val="clear" w:color="auto" w:fill="auto"/>
        <w:spacing w:before="0" w:after="380" w:line="170" w:lineRule="exact"/>
        <w:ind w:left="140"/>
        <w:jc w:val="center"/>
      </w:pPr>
      <w:r>
        <w:rPr>
          <w:rStyle w:val="4"/>
          <w:b/>
          <w:bCs/>
          <w:color w:val="000000"/>
        </w:rPr>
        <w:t>Форма решении об отказе в предоставлении государственной (муниципальной) услуги</w:t>
      </w:r>
    </w:p>
    <w:p w:rsidR="00E30472" w:rsidRDefault="00E30472">
      <w:pPr>
        <w:pStyle w:val="51"/>
        <w:shd w:val="clear" w:color="auto" w:fill="auto"/>
        <w:spacing w:before="0" w:after="0" w:line="170" w:lineRule="exact"/>
        <w:ind w:left="140"/>
      </w:pPr>
      <w:r>
        <w:rPr>
          <w:rStyle w:val="54"/>
          <w:i/>
          <w:iCs/>
          <w:color w:val="000000"/>
        </w:rPr>
        <w:t>Наименование уполномоченного органа исполнительной власти субъекта Российской Федерации</w:t>
      </w:r>
    </w:p>
    <w:p w:rsidR="00E30472" w:rsidRDefault="00E30472">
      <w:pPr>
        <w:pStyle w:val="51"/>
        <w:shd w:val="clear" w:color="auto" w:fill="auto"/>
        <w:spacing w:before="0" w:after="0" w:line="413" w:lineRule="exact"/>
        <w:ind w:left="140"/>
      </w:pPr>
      <w:r>
        <w:rPr>
          <w:rStyle w:val="54"/>
          <w:i/>
          <w:iCs/>
          <w:color w:val="000000"/>
        </w:rPr>
        <w:t>ши органа местного самоуправления</w:t>
      </w:r>
    </w:p>
    <w:p w:rsidR="00E30472" w:rsidRDefault="00E30472">
      <w:pPr>
        <w:pStyle w:val="121"/>
        <w:shd w:val="clear" w:color="auto" w:fill="auto"/>
        <w:tabs>
          <w:tab w:val="left" w:leader="underscore" w:pos="6674"/>
        </w:tabs>
        <w:spacing w:line="413" w:lineRule="exact"/>
        <w:ind w:left="5080" w:firstLine="0"/>
        <w:jc w:val="both"/>
      </w:pPr>
      <w:r>
        <w:rPr>
          <w:rStyle w:val="125"/>
          <w:color w:val="000000"/>
        </w:rPr>
        <w:t>Кому:</w:t>
      </w:r>
      <w:r>
        <w:rPr>
          <w:rStyle w:val="12"/>
          <w:color w:val="000000"/>
        </w:rPr>
        <w:tab/>
      </w:r>
    </w:p>
    <w:p w:rsidR="00E30472" w:rsidRDefault="00E30472">
      <w:pPr>
        <w:pStyle w:val="41"/>
        <w:shd w:val="clear" w:color="auto" w:fill="auto"/>
        <w:spacing w:before="0" w:after="0" w:line="413" w:lineRule="exact"/>
        <w:ind w:left="140"/>
        <w:jc w:val="center"/>
      </w:pPr>
      <w:r>
        <w:rPr>
          <w:rStyle w:val="4"/>
          <w:b/>
          <w:bCs/>
          <w:color w:val="000000"/>
        </w:rPr>
        <w:t>РЕШЕНИЕ</w:t>
      </w:r>
    </w:p>
    <w:p w:rsidR="00E30472" w:rsidRDefault="00E30472">
      <w:pPr>
        <w:pStyle w:val="121"/>
        <w:shd w:val="clear" w:color="auto" w:fill="auto"/>
        <w:tabs>
          <w:tab w:val="left" w:leader="underscore" w:pos="1556"/>
          <w:tab w:val="left" w:leader="underscore" w:pos="9260"/>
        </w:tabs>
        <w:spacing w:after="171" w:line="170" w:lineRule="exact"/>
        <w:ind w:left="260" w:firstLine="0"/>
        <w:jc w:val="both"/>
      </w:pPr>
      <w:r>
        <w:rPr>
          <w:rStyle w:val="12"/>
          <w:color w:val="000000"/>
        </w:rPr>
        <w:t>от</w:t>
      </w:r>
      <w:r>
        <w:rPr>
          <w:rStyle w:val="12"/>
          <w:color w:val="000000"/>
        </w:rPr>
        <w:tab/>
        <w:t xml:space="preserve"> №</w:t>
      </w:r>
      <w:r>
        <w:rPr>
          <w:rStyle w:val="12"/>
          <w:color w:val="000000"/>
        </w:rPr>
        <w:tab/>
      </w:r>
    </w:p>
    <w:p w:rsidR="00E30472" w:rsidRDefault="00E30472">
      <w:pPr>
        <w:pStyle w:val="121"/>
        <w:shd w:val="clear" w:color="auto" w:fill="auto"/>
        <w:tabs>
          <w:tab w:val="left" w:leader="underscore" w:pos="3477"/>
          <w:tab w:val="left" w:leader="underscore" w:pos="4384"/>
        </w:tabs>
        <w:spacing w:line="206" w:lineRule="exact"/>
        <w:ind w:left="160" w:firstLine="0"/>
        <w:jc w:val="both"/>
      </w:pPr>
      <w:r>
        <w:rPr>
          <w:rStyle w:val="120"/>
          <w:color w:val="000000"/>
        </w:rPr>
        <w:t>Рассмотрев Ваше заявление от</w:t>
      </w:r>
      <w:r>
        <w:rPr>
          <w:rStyle w:val="120"/>
          <w:color w:val="000000"/>
        </w:rPr>
        <w:tab/>
        <w:t>№</w:t>
      </w:r>
      <w:r>
        <w:rPr>
          <w:rStyle w:val="120"/>
          <w:color w:val="000000"/>
        </w:rPr>
        <w:tab/>
        <w:t>в предоставлении государственной (муниципальной) услуги «Выдача акта</w:t>
      </w:r>
    </w:p>
    <w:p w:rsidR="00E30472" w:rsidRDefault="00E30472">
      <w:pPr>
        <w:pStyle w:val="121"/>
        <w:shd w:val="clear" w:color="auto" w:fill="auto"/>
        <w:spacing w:line="206" w:lineRule="exact"/>
        <w:ind w:left="140" w:firstLine="0"/>
        <w:jc w:val="center"/>
      </w:pPr>
      <w:r>
        <w:rPr>
          <w:rStyle w:val="120"/>
          <w:color w:val="000000"/>
        </w:rPr>
        <w:t>освидетельствования проведения основных работ по строительству (реконструкции) объекта индивидуального жилищного</w:t>
      </w:r>
    </w:p>
    <w:p w:rsidR="00E30472" w:rsidRDefault="00E30472">
      <w:pPr>
        <w:pStyle w:val="121"/>
        <w:shd w:val="clear" w:color="auto" w:fill="auto"/>
        <w:tabs>
          <w:tab w:val="left" w:leader="underscore" w:pos="10053"/>
        </w:tabs>
        <w:spacing w:line="206" w:lineRule="exact"/>
        <w:ind w:left="160" w:firstLine="0"/>
        <w:jc w:val="both"/>
      </w:pPr>
      <w:r>
        <w:rPr>
          <w:rStyle w:val="120"/>
          <w:color w:val="000000"/>
        </w:rPr>
        <w:t xml:space="preserve">строительства </w:t>
      </w:r>
      <w:r>
        <w:rPr>
          <w:rStyle w:val="12"/>
          <w:color w:val="000000"/>
        </w:rPr>
        <w:t xml:space="preserve">с </w:t>
      </w:r>
      <w:r>
        <w:rPr>
          <w:rStyle w:val="120"/>
          <w:color w:val="000000"/>
        </w:rPr>
        <w:t>привлечением средств материнского (семейного) капитала» принято решение</w:t>
      </w:r>
      <w:r>
        <w:rPr>
          <w:rStyle w:val="126"/>
          <w:color w:val="000000"/>
        </w:rPr>
        <w:tab/>
      </w:r>
      <w:r>
        <w:rPr>
          <w:rStyle w:val="120"/>
          <w:color w:val="000000"/>
        </w:rPr>
        <w:t>по</w:t>
      </w:r>
    </w:p>
    <w:p w:rsidR="00E30472" w:rsidRDefault="00E30472">
      <w:pPr>
        <w:pStyle w:val="121"/>
        <w:shd w:val="clear" w:color="auto" w:fill="auto"/>
        <w:spacing w:line="206" w:lineRule="exact"/>
        <w:ind w:left="160" w:firstLine="0"/>
        <w:jc w:val="both"/>
      </w:pPr>
      <w:r>
        <w:rPr>
          <w:rStyle w:val="120"/>
          <w:color w:val="000000"/>
        </w:rPr>
        <w:t>следующим основаниям:</w:t>
      </w:r>
    </w:p>
    <w:tbl>
      <w:tblPr>
        <w:tblW w:w="0" w:type="auto"/>
        <w:jc w:val="center"/>
        <w:tblLayout w:type="fixed"/>
        <w:tblCellMar>
          <w:left w:w="0" w:type="dxa"/>
          <w:right w:w="0" w:type="dxa"/>
        </w:tblCellMar>
        <w:tblLook w:val="0000" w:firstRow="0" w:lastRow="0" w:firstColumn="0" w:lastColumn="0" w:noHBand="0" w:noVBand="0"/>
      </w:tblPr>
      <w:tblGrid>
        <w:gridCol w:w="984"/>
        <w:gridCol w:w="4598"/>
        <w:gridCol w:w="4354"/>
      </w:tblGrid>
      <w:tr w:rsidR="00E30472">
        <w:tblPrEx>
          <w:tblCellMar>
            <w:top w:w="0" w:type="dxa"/>
            <w:left w:w="0" w:type="dxa"/>
            <w:bottom w:w="0" w:type="dxa"/>
            <w:right w:w="0" w:type="dxa"/>
          </w:tblCellMar>
        </w:tblPrEx>
        <w:trPr>
          <w:trHeight w:hRule="exact" w:val="1464"/>
          <w:jc w:val="center"/>
        </w:trPr>
        <w:tc>
          <w:tcPr>
            <w:tcW w:w="984" w:type="dxa"/>
            <w:tcBorders>
              <w:top w:val="single" w:sz="4" w:space="0" w:color="auto"/>
              <w:left w:val="single" w:sz="4" w:space="0" w:color="auto"/>
              <w:bottom w:val="nil"/>
              <w:right w:val="nil"/>
            </w:tcBorders>
            <w:shd w:val="clear" w:color="auto" w:fill="FFFFFF"/>
          </w:tcPr>
          <w:p w:rsidR="00E30472" w:rsidRDefault="00E30472">
            <w:pPr>
              <w:pStyle w:val="21"/>
              <w:framePr w:w="9936" w:wrap="notBeside" w:vAnchor="text" w:hAnchor="text" w:xAlign="center" w:y="1"/>
              <w:shd w:val="clear" w:color="auto" w:fill="auto"/>
              <w:spacing w:before="0" w:line="206" w:lineRule="exact"/>
              <w:ind w:firstLine="0"/>
              <w:jc w:val="left"/>
            </w:pPr>
            <w:r>
              <w:rPr>
                <w:rStyle w:val="28"/>
                <w:color w:val="000000"/>
              </w:rPr>
              <w:t>№</w:t>
            </w:r>
          </w:p>
          <w:p w:rsidR="00E30472" w:rsidRDefault="00E30472">
            <w:pPr>
              <w:pStyle w:val="21"/>
              <w:framePr w:w="9936" w:wrap="notBeside" w:vAnchor="text" w:hAnchor="text" w:xAlign="center" w:y="1"/>
              <w:shd w:val="clear" w:color="auto" w:fill="auto"/>
              <w:spacing w:before="0" w:line="206" w:lineRule="exact"/>
              <w:ind w:firstLine="0"/>
              <w:jc w:val="left"/>
            </w:pPr>
            <w:r>
              <w:rPr>
                <w:rStyle w:val="28"/>
                <w:color w:val="000000"/>
              </w:rPr>
              <w:t>пункта</w:t>
            </w:r>
          </w:p>
          <w:p w:rsidR="00E30472" w:rsidRDefault="00E30472">
            <w:pPr>
              <w:pStyle w:val="21"/>
              <w:framePr w:w="9936" w:wrap="notBeside" w:vAnchor="text" w:hAnchor="text" w:xAlign="center" w:y="1"/>
              <w:shd w:val="clear" w:color="auto" w:fill="auto"/>
              <w:spacing w:before="0" w:line="206" w:lineRule="exact"/>
              <w:ind w:firstLine="0"/>
              <w:jc w:val="left"/>
            </w:pPr>
            <w:r>
              <w:rPr>
                <w:rStyle w:val="28"/>
                <w:color w:val="000000"/>
              </w:rPr>
              <w:t>админист</w:t>
            </w:r>
          </w:p>
          <w:p w:rsidR="00E30472" w:rsidRDefault="00E30472">
            <w:pPr>
              <w:pStyle w:val="21"/>
              <w:framePr w:w="9936" w:wrap="notBeside" w:vAnchor="text" w:hAnchor="text" w:xAlign="center" w:y="1"/>
              <w:shd w:val="clear" w:color="auto" w:fill="auto"/>
              <w:spacing w:before="0" w:line="206" w:lineRule="exact"/>
              <w:ind w:firstLine="0"/>
              <w:jc w:val="left"/>
            </w:pPr>
            <w:r>
              <w:rPr>
                <w:rStyle w:val="28"/>
                <w:color w:val="000000"/>
              </w:rPr>
              <w:t>ративног</w:t>
            </w:r>
          </w:p>
          <w:p w:rsidR="00E30472" w:rsidRDefault="00E30472">
            <w:pPr>
              <w:pStyle w:val="21"/>
              <w:framePr w:w="9936" w:wrap="notBeside" w:vAnchor="text" w:hAnchor="text" w:xAlign="center" w:y="1"/>
              <w:shd w:val="clear" w:color="auto" w:fill="auto"/>
              <w:spacing w:before="0" w:line="206" w:lineRule="exact"/>
              <w:ind w:firstLine="0"/>
              <w:jc w:val="left"/>
            </w:pPr>
            <w:r>
              <w:rPr>
                <w:rStyle w:val="2817"/>
                <w:color w:val="000000"/>
              </w:rPr>
              <w:t>о</w:t>
            </w:r>
          </w:p>
          <w:p w:rsidR="00E30472" w:rsidRDefault="00E30472">
            <w:pPr>
              <w:pStyle w:val="21"/>
              <w:framePr w:w="9936" w:wrap="notBeside" w:vAnchor="text" w:hAnchor="text" w:xAlign="center" w:y="1"/>
              <w:shd w:val="clear" w:color="auto" w:fill="auto"/>
              <w:spacing w:before="0" w:line="206" w:lineRule="exact"/>
              <w:ind w:firstLine="0"/>
              <w:jc w:val="left"/>
            </w:pPr>
            <w:r>
              <w:rPr>
                <w:rStyle w:val="28"/>
                <w:color w:val="000000"/>
              </w:rPr>
              <w:t>регламен</w:t>
            </w:r>
          </w:p>
          <w:p w:rsidR="00E30472" w:rsidRDefault="00E30472">
            <w:pPr>
              <w:pStyle w:val="21"/>
              <w:framePr w:w="9936" w:wrap="notBeside" w:vAnchor="text" w:hAnchor="text" w:xAlign="center" w:y="1"/>
              <w:shd w:val="clear" w:color="auto" w:fill="auto"/>
              <w:spacing w:before="0" w:line="206" w:lineRule="exact"/>
              <w:ind w:firstLine="0"/>
              <w:jc w:val="left"/>
            </w:pPr>
            <w:r>
              <w:rPr>
                <w:rStyle w:val="28"/>
                <w:color w:val="000000"/>
              </w:rPr>
              <w:t>та</w:t>
            </w:r>
          </w:p>
        </w:tc>
        <w:tc>
          <w:tcPr>
            <w:tcW w:w="4598" w:type="dxa"/>
            <w:tcBorders>
              <w:top w:val="single" w:sz="4" w:space="0" w:color="auto"/>
              <w:left w:val="single" w:sz="4" w:space="0" w:color="auto"/>
              <w:bottom w:val="nil"/>
              <w:right w:val="nil"/>
            </w:tcBorders>
            <w:shd w:val="clear" w:color="auto" w:fill="FFFFFF"/>
          </w:tcPr>
          <w:p w:rsidR="00E30472" w:rsidRDefault="00E30472">
            <w:pPr>
              <w:pStyle w:val="21"/>
              <w:framePr w:w="9936" w:wrap="notBeside" w:vAnchor="text" w:hAnchor="text" w:xAlign="center" w:y="1"/>
              <w:shd w:val="clear" w:color="auto" w:fill="auto"/>
              <w:spacing w:before="0" w:line="202" w:lineRule="exact"/>
              <w:ind w:firstLine="0"/>
              <w:jc w:val="left"/>
            </w:pPr>
            <w:r>
              <w:rPr>
                <w:rStyle w:val="2816"/>
                <w:color w:val="000000"/>
              </w:rPr>
              <w:t xml:space="preserve">Наименование основания для отказа в соответствии </w:t>
            </w:r>
            <w:r>
              <w:rPr>
                <w:rStyle w:val="2817"/>
                <w:color w:val="000000"/>
              </w:rPr>
              <w:t xml:space="preserve">с </w:t>
            </w:r>
            <w:r>
              <w:rPr>
                <w:rStyle w:val="2816"/>
                <w:color w:val="000000"/>
              </w:rPr>
              <w:t>единым стандартом</w:t>
            </w:r>
          </w:p>
        </w:tc>
        <w:tc>
          <w:tcPr>
            <w:tcW w:w="4354" w:type="dxa"/>
            <w:tcBorders>
              <w:top w:val="single" w:sz="4" w:space="0" w:color="auto"/>
              <w:left w:val="single" w:sz="4" w:space="0" w:color="auto"/>
              <w:bottom w:val="nil"/>
              <w:right w:val="single" w:sz="4" w:space="0" w:color="auto"/>
            </w:tcBorders>
            <w:shd w:val="clear" w:color="auto" w:fill="FFFFFF"/>
          </w:tcPr>
          <w:p w:rsidR="00E30472" w:rsidRDefault="00E30472">
            <w:pPr>
              <w:pStyle w:val="21"/>
              <w:framePr w:w="9936" w:wrap="notBeside" w:vAnchor="text" w:hAnchor="text" w:xAlign="center" w:y="1"/>
              <w:shd w:val="clear" w:color="auto" w:fill="auto"/>
              <w:spacing w:before="0" w:line="170" w:lineRule="exact"/>
              <w:ind w:firstLine="0"/>
              <w:jc w:val="left"/>
            </w:pPr>
            <w:r>
              <w:rPr>
                <w:rStyle w:val="2816"/>
                <w:color w:val="000000"/>
              </w:rPr>
              <w:t>Разъяснение причин отказа в предоставлении услуги</w:t>
            </w:r>
          </w:p>
        </w:tc>
      </w:tr>
      <w:tr w:rsidR="00E30472">
        <w:tblPrEx>
          <w:tblCellMar>
            <w:top w:w="0" w:type="dxa"/>
            <w:left w:w="0" w:type="dxa"/>
            <w:bottom w:w="0" w:type="dxa"/>
            <w:right w:w="0" w:type="dxa"/>
          </w:tblCellMar>
        </w:tblPrEx>
        <w:trPr>
          <w:trHeight w:hRule="exact" w:val="1051"/>
          <w:jc w:val="center"/>
        </w:trPr>
        <w:tc>
          <w:tcPr>
            <w:tcW w:w="984" w:type="dxa"/>
            <w:tcBorders>
              <w:top w:val="single" w:sz="4" w:space="0" w:color="auto"/>
              <w:left w:val="single" w:sz="4" w:space="0" w:color="auto"/>
              <w:bottom w:val="nil"/>
              <w:right w:val="nil"/>
            </w:tcBorders>
            <w:shd w:val="clear" w:color="auto" w:fill="FFFFFF"/>
          </w:tcPr>
          <w:p w:rsidR="00E30472" w:rsidRDefault="00E30472">
            <w:pPr>
              <w:pStyle w:val="21"/>
              <w:framePr w:w="9936" w:wrap="notBeside" w:vAnchor="text" w:hAnchor="text" w:xAlign="center" w:y="1"/>
              <w:shd w:val="clear" w:color="auto" w:fill="auto"/>
              <w:spacing w:before="0" w:line="170" w:lineRule="exact"/>
              <w:ind w:firstLine="0"/>
              <w:jc w:val="left"/>
            </w:pPr>
            <w:r>
              <w:rPr>
                <w:rStyle w:val="2817"/>
                <w:color w:val="000000"/>
              </w:rPr>
              <w:t>2.16.1.</w:t>
            </w:r>
          </w:p>
        </w:tc>
        <w:tc>
          <w:tcPr>
            <w:tcW w:w="4598" w:type="dxa"/>
            <w:tcBorders>
              <w:top w:val="single" w:sz="4" w:space="0" w:color="auto"/>
              <w:left w:val="single" w:sz="4" w:space="0" w:color="auto"/>
              <w:bottom w:val="nil"/>
              <w:right w:val="nil"/>
            </w:tcBorders>
            <w:shd w:val="clear" w:color="auto" w:fill="FFFFFF"/>
            <w:vAlign w:val="bottom"/>
          </w:tcPr>
          <w:p w:rsidR="00E30472" w:rsidRDefault="00E30472">
            <w:pPr>
              <w:pStyle w:val="21"/>
              <w:framePr w:w="9936" w:wrap="notBeside" w:vAnchor="text" w:hAnchor="text" w:xAlign="center" w:y="1"/>
              <w:shd w:val="clear" w:color="auto" w:fill="auto"/>
              <w:spacing w:before="0" w:line="206" w:lineRule="exact"/>
              <w:ind w:firstLine="0"/>
              <w:jc w:val="left"/>
            </w:pPr>
            <w:r>
              <w:rPr>
                <w:rStyle w:val="2817"/>
                <w:color w:val="000000"/>
                <w:lang w:val="en-US" w:eastAsia="en-US"/>
              </w:rPr>
              <w:t>D</w:t>
            </w:r>
            <w:r w:rsidRPr="006C09BC">
              <w:rPr>
                <w:rStyle w:val="2817"/>
                <w:color w:val="000000"/>
                <w:lang w:eastAsia="en-US"/>
              </w:rPr>
              <w:t xml:space="preserve"> </w:t>
            </w:r>
            <w:r>
              <w:rPr>
                <w:rStyle w:val="28"/>
                <w:color w:val="000000"/>
              </w:rPr>
              <w:t>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кровли) установлено, что такие работы не выполнены либо выполнены не в полном объеме</w:t>
            </w:r>
          </w:p>
        </w:tc>
        <w:tc>
          <w:tcPr>
            <w:tcW w:w="4354" w:type="dxa"/>
            <w:tcBorders>
              <w:top w:val="single" w:sz="4" w:space="0" w:color="auto"/>
              <w:left w:val="single" w:sz="4" w:space="0" w:color="auto"/>
              <w:bottom w:val="nil"/>
              <w:right w:val="single" w:sz="4" w:space="0" w:color="auto"/>
            </w:tcBorders>
            <w:shd w:val="clear" w:color="auto" w:fill="FFFFFF"/>
          </w:tcPr>
          <w:p w:rsidR="00E30472" w:rsidRDefault="00E30472">
            <w:pPr>
              <w:pStyle w:val="21"/>
              <w:framePr w:w="9936" w:wrap="notBeside" w:vAnchor="text" w:hAnchor="text" w:xAlign="center" w:y="1"/>
              <w:shd w:val="clear" w:color="auto" w:fill="auto"/>
              <w:spacing w:before="0" w:line="170" w:lineRule="exact"/>
              <w:ind w:firstLine="0"/>
              <w:jc w:val="left"/>
            </w:pPr>
            <w:r>
              <w:rPr>
                <w:rStyle w:val="2816"/>
                <w:color w:val="000000"/>
              </w:rPr>
              <w:t>Указываются основания такого вывода</w:t>
            </w:r>
          </w:p>
        </w:tc>
      </w:tr>
      <w:tr w:rsidR="00E30472">
        <w:tblPrEx>
          <w:tblCellMar>
            <w:top w:w="0" w:type="dxa"/>
            <w:left w:w="0" w:type="dxa"/>
            <w:bottom w:w="0" w:type="dxa"/>
            <w:right w:w="0" w:type="dxa"/>
          </w:tblCellMar>
        </w:tblPrEx>
        <w:trPr>
          <w:trHeight w:hRule="exact" w:val="1454"/>
          <w:jc w:val="center"/>
        </w:trPr>
        <w:tc>
          <w:tcPr>
            <w:tcW w:w="984" w:type="dxa"/>
            <w:tcBorders>
              <w:top w:val="single" w:sz="4" w:space="0" w:color="auto"/>
              <w:left w:val="single" w:sz="4" w:space="0" w:color="auto"/>
              <w:bottom w:val="nil"/>
              <w:right w:val="nil"/>
            </w:tcBorders>
            <w:shd w:val="clear" w:color="auto" w:fill="FFFFFF"/>
          </w:tcPr>
          <w:p w:rsidR="00E30472" w:rsidRDefault="00E30472">
            <w:pPr>
              <w:pStyle w:val="21"/>
              <w:framePr w:w="9936" w:wrap="notBeside" w:vAnchor="text" w:hAnchor="text" w:xAlign="center" w:y="1"/>
              <w:shd w:val="clear" w:color="auto" w:fill="auto"/>
              <w:spacing w:before="0" w:line="170" w:lineRule="exact"/>
              <w:ind w:firstLine="0"/>
              <w:jc w:val="left"/>
            </w:pPr>
            <w:r>
              <w:rPr>
                <w:rStyle w:val="2817"/>
                <w:color w:val="000000"/>
              </w:rPr>
              <w:t>2.16.2.</w:t>
            </w:r>
          </w:p>
        </w:tc>
        <w:tc>
          <w:tcPr>
            <w:tcW w:w="4598" w:type="dxa"/>
            <w:tcBorders>
              <w:top w:val="single" w:sz="4" w:space="0" w:color="auto"/>
              <w:left w:val="single" w:sz="4" w:space="0" w:color="auto"/>
              <w:bottom w:val="nil"/>
              <w:right w:val="nil"/>
            </w:tcBorders>
            <w:shd w:val="clear" w:color="auto" w:fill="FFFFFF"/>
            <w:vAlign w:val="bottom"/>
          </w:tcPr>
          <w:p w:rsidR="00E30472" w:rsidRDefault="00E30472">
            <w:pPr>
              <w:pStyle w:val="21"/>
              <w:framePr w:w="9936" w:wrap="notBeside" w:vAnchor="text" w:hAnchor="text" w:xAlign="center" w:y="1"/>
              <w:shd w:val="clear" w:color="auto" w:fill="auto"/>
              <w:spacing w:before="0" w:line="206" w:lineRule="exact"/>
              <w:ind w:firstLine="0"/>
              <w:jc w:val="left"/>
            </w:pPr>
            <w:r>
              <w:rPr>
                <w:rStyle w:val="28"/>
                <w:color w:val="000000"/>
              </w:rPr>
              <w:t>В ходе освидетельствования проведения работ по реконструкции объекта индивидуального жилищного строительства было установлено,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установленную на территории</w:t>
            </w:r>
          </w:p>
        </w:tc>
        <w:tc>
          <w:tcPr>
            <w:tcW w:w="4354" w:type="dxa"/>
            <w:tcBorders>
              <w:top w:val="single" w:sz="4" w:space="0" w:color="auto"/>
              <w:left w:val="single" w:sz="4" w:space="0" w:color="auto"/>
              <w:bottom w:val="nil"/>
              <w:right w:val="single" w:sz="4" w:space="0" w:color="auto"/>
            </w:tcBorders>
            <w:shd w:val="clear" w:color="auto" w:fill="FFFFFF"/>
          </w:tcPr>
          <w:p w:rsidR="00E30472" w:rsidRDefault="00E30472">
            <w:pPr>
              <w:pStyle w:val="21"/>
              <w:framePr w:w="9936" w:wrap="notBeside" w:vAnchor="text" w:hAnchor="text" w:xAlign="center" w:y="1"/>
              <w:shd w:val="clear" w:color="auto" w:fill="auto"/>
              <w:spacing w:before="0" w:line="170" w:lineRule="exact"/>
              <w:ind w:firstLine="0"/>
              <w:jc w:val="left"/>
            </w:pPr>
            <w:r>
              <w:rPr>
                <w:rStyle w:val="2816"/>
                <w:color w:val="000000"/>
              </w:rPr>
              <w:t>Указываются основания такого вывода</w:t>
            </w:r>
          </w:p>
        </w:tc>
      </w:tr>
      <w:tr w:rsidR="00E30472">
        <w:tblPrEx>
          <w:tblCellMar>
            <w:top w:w="0" w:type="dxa"/>
            <w:left w:w="0" w:type="dxa"/>
            <w:bottom w:w="0" w:type="dxa"/>
            <w:right w:w="0" w:type="dxa"/>
          </w:tblCellMar>
        </w:tblPrEx>
        <w:trPr>
          <w:trHeight w:hRule="exact" w:val="643"/>
          <w:jc w:val="center"/>
        </w:trPr>
        <w:tc>
          <w:tcPr>
            <w:tcW w:w="984" w:type="dxa"/>
            <w:tcBorders>
              <w:top w:val="single" w:sz="4" w:space="0" w:color="auto"/>
              <w:left w:val="single" w:sz="4" w:space="0" w:color="auto"/>
              <w:bottom w:val="single" w:sz="4" w:space="0" w:color="auto"/>
              <w:right w:val="nil"/>
            </w:tcBorders>
            <w:shd w:val="clear" w:color="auto" w:fill="FFFFFF"/>
          </w:tcPr>
          <w:p w:rsidR="00E30472" w:rsidRDefault="00E30472">
            <w:pPr>
              <w:framePr w:w="9936" w:wrap="notBeside" w:vAnchor="text" w:hAnchor="text" w:xAlign="center" w:y="1"/>
              <w:rPr>
                <w:color w:val="auto"/>
                <w:sz w:val="10"/>
                <w:szCs w:val="10"/>
              </w:rPr>
            </w:pPr>
          </w:p>
        </w:tc>
        <w:tc>
          <w:tcPr>
            <w:tcW w:w="4598" w:type="dxa"/>
            <w:tcBorders>
              <w:top w:val="single" w:sz="4" w:space="0" w:color="auto"/>
              <w:left w:val="single" w:sz="4" w:space="0" w:color="auto"/>
              <w:bottom w:val="single" w:sz="4" w:space="0" w:color="auto"/>
              <w:right w:val="nil"/>
            </w:tcBorders>
            <w:shd w:val="clear" w:color="auto" w:fill="FFFFFF"/>
            <w:vAlign w:val="bottom"/>
          </w:tcPr>
          <w:p w:rsidR="00E30472" w:rsidRDefault="00E30472">
            <w:pPr>
              <w:pStyle w:val="21"/>
              <w:framePr w:w="9936" w:wrap="notBeside" w:vAnchor="text" w:hAnchor="text" w:xAlign="center" w:y="1"/>
              <w:shd w:val="clear" w:color="auto" w:fill="auto"/>
              <w:spacing w:before="0" w:line="206" w:lineRule="exact"/>
              <w:ind w:firstLine="0"/>
              <w:jc w:val="left"/>
            </w:pPr>
            <w:r>
              <w:rPr>
                <w:rStyle w:val="28"/>
                <w:color w:val="000000"/>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4354" w:type="dxa"/>
            <w:tcBorders>
              <w:top w:val="single" w:sz="4" w:space="0" w:color="auto"/>
              <w:left w:val="single" w:sz="4" w:space="0" w:color="auto"/>
              <w:bottom w:val="single" w:sz="4" w:space="0" w:color="auto"/>
              <w:right w:val="single" w:sz="4" w:space="0" w:color="auto"/>
            </w:tcBorders>
            <w:shd w:val="clear" w:color="auto" w:fill="FFFFFF"/>
          </w:tcPr>
          <w:p w:rsidR="00E30472" w:rsidRDefault="00E30472">
            <w:pPr>
              <w:pStyle w:val="21"/>
              <w:framePr w:w="9936" w:wrap="notBeside" w:vAnchor="text" w:hAnchor="text" w:xAlign="center" w:y="1"/>
              <w:shd w:val="clear" w:color="auto" w:fill="auto"/>
              <w:spacing w:before="0" w:line="211" w:lineRule="exact"/>
              <w:ind w:firstLine="0"/>
              <w:jc w:val="left"/>
            </w:pPr>
            <w:r>
              <w:rPr>
                <w:rStyle w:val="28"/>
                <w:color w:val="000000"/>
              </w:rPr>
              <w:t>Указывается исчерпывающий перечень документов, содержащих противоречия</w:t>
            </w:r>
          </w:p>
        </w:tc>
      </w:tr>
    </w:tbl>
    <w:p w:rsidR="00E30472" w:rsidRDefault="00E30472">
      <w:pPr>
        <w:framePr w:w="9936" w:wrap="notBeside" w:vAnchor="text" w:hAnchor="text" w:xAlign="center" w:y="1"/>
        <w:rPr>
          <w:color w:val="auto"/>
          <w:sz w:val="2"/>
          <w:szCs w:val="2"/>
        </w:rPr>
      </w:pPr>
    </w:p>
    <w:p w:rsidR="00E30472" w:rsidRDefault="00E30472">
      <w:pPr>
        <w:rPr>
          <w:color w:val="auto"/>
          <w:sz w:val="2"/>
          <w:szCs w:val="2"/>
        </w:rPr>
      </w:pPr>
    </w:p>
    <w:p w:rsidR="00E30472" w:rsidRDefault="00E30472">
      <w:pPr>
        <w:pStyle w:val="121"/>
        <w:shd w:val="clear" w:color="auto" w:fill="auto"/>
        <w:tabs>
          <w:tab w:val="left" w:leader="underscore" w:pos="6045"/>
        </w:tabs>
        <w:spacing w:before="409" w:after="171" w:line="170" w:lineRule="exact"/>
        <w:ind w:left="160" w:firstLine="0"/>
        <w:jc w:val="both"/>
      </w:pPr>
      <w:r>
        <w:rPr>
          <w:rStyle w:val="120"/>
          <w:color w:val="000000"/>
        </w:rPr>
        <w:t>Дополнительная информация:</w:t>
      </w:r>
      <w:r>
        <w:rPr>
          <w:rStyle w:val="12"/>
          <w:color w:val="000000"/>
        </w:rPr>
        <w:tab/>
        <w:t>.</w:t>
      </w:r>
    </w:p>
    <w:p w:rsidR="00E30472" w:rsidRDefault="00E30472">
      <w:pPr>
        <w:pStyle w:val="121"/>
        <w:shd w:val="clear" w:color="auto" w:fill="auto"/>
        <w:spacing w:line="206" w:lineRule="exact"/>
        <w:ind w:left="160" w:firstLine="0"/>
        <w:jc w:val="left"/>
      </w:pPr>
      <w:r>
        <w:rPr>
          <w:rStyle w:val="120"/>
          <w:color w:val="000000"/>
        </w:rP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E30472" w:rsidRDefault="00E30472">
      <w:pPr>
        <w:pStyle w:val="121"/>
        <w:shd w:val="clear" w:color="auto" w:fill="auto"/>
        <w:spacing w:after="569" w:line="206" w:lineRule="exact"/>
        <w:ind w:left="160" w:firstLine="0"/>
        <w:jc w:val="left"/>
      </w:pPr>
      <w:r>
        <w:rPr>
          <w:rStyle w:val="120"/>
          <w:color w:val="000000"/>
        </w:rPr>
        <w:t xml:space="preserve">Данный </w:t>
      </w:r>
      <w:r>
        <w:rPr>
          <w:rStyle w:val="125"/>
          <w:color w:val="000000"/>
        </w:rPr>
        <w:t xml:space="preserve">отказ </w:t>
      </w:r>
      <w:r>
        <w:rPr>
          <w:rStyle w:val="120"/>
          <w:color w:val="000000"/>
        </w:rPr>
        <w:t xml:space="preserve">может быть обжалован в досудебном порядке путем направления жалобы в уполномоченный орган, </w:t>
      </w:r>
      <w:r>
        <w:rPr>
          <w:rStyle w:val="125"/>
          <w:color w:val="000000"/>
        </w:rPr>
        <w:t xml:space="preserve">а также </w:t>
      </w:r>
      <w:r>
        <w:rPr>
          <w:rStyle w:val="120"/>
          <w:color w:val="000000"/>
        </w:rPr>
        <w:t>в судебном порядке.</w:t>
      </w:r>
    </w:p>
    <w:p w:rsidR="00E30472" w:rsidRDefault="00927872">
      <w:pPr>
        <w:pStyle w:val="51"/>
        <w:shd w:val="clear" w:color="auto" w:fill="auto"/>
        <w:spacing w:before="0" w:after="341" w:line="170" w:lineRule="exact"/>
        <w:jc w:val="right"/>
      </w:pPr>
      <w:r>
        <w:rPr>
          <w:noProof/>
        </w:rPr>
        <mc:AlternateContent>
          <mc:Choice Requires="wps">
            <w:drawing>
              <wp:anchor distT="0" distB="46990" distL="1179830" distR="63500" simplePos="0" relativeHeight="251660288" behindDoc="1" locked="0" layoutInCell="1" allowOverlap="1">
                <wp:simplePos x="0" y="0"/>
                <wp:positionH relativeFrom="margin">
                  <wp:posOffset>4230370</wp:posOffset>
                </wp:positionH>
                <wp:positionV relativeFrom="paragraph">
                  <wp:posOffset>-275590</wp:posOffset>
                </wp:positionV>
                <wp:extent cx="1085215" cy="298450"/>
                <wp:effectExtent l="1270" t="635" r="0" b="0"/>
                <wp:wrapSquare wrapText="left"/>
                <wp:docPr id="1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215"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center"/>
                            </w:pPr>
                            <w:r>
                              <w:rPr>
                                <w:rStyle w:val="12Exact9"/>
                              </w:rPr>
                              <w:t>Сведения об</w:t>
                            </w:r>
                            <w:r>
                              <w:rPr>
                                <w:rStyle w:val="12Exact9"/>
                              </w:rPr>
                              <w:br/>
                              <w:t>электронной подписи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333.1pt;margin-top:-21.7pt;width:85.45pt;height:23.5pt;z-index:-251656192;visibility:visible;mso-wrap-style:square;mso-width-percent:0;mso-height-percent:0;mso-wrap-distance-left:92.9pt;mso-wrap-distance-top:0;mso-wrap-distance-right:5pt;mso-wrap-distance-bottom:3.7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" filled="f" stroked="f">
                <v:textbox style="mso-fit-shape-to-text:t" inset="0,0,0,0">
                  <w:txbxContent>
                    <w:p w:rsidR="00E30472" w:rsidRDefault="00E30472">
                      <w:pPr>
                        <w:pStyle w:val="121"/>
                        <w:shd w:val="clear" w:color="auto" w:fill="auto"/>
                        <w:spacing w:line="206" w:lineRule="exact"/>
                        <w:ind w:firstLine="0"/>
                        <w:jc w:val="center"/>
                      </w:pPr>
                      <w:r>
                        <w:rPr>
                          <w:rStyle w:val="12Exact9"/>
                        </w:rPr>
                        <w:t>Сведения об</w:t>
                      </w:r>
                      <w:r>
                        <w:rPr>
                          <w:rStyle w:val="12Exact9"/>
                        </w:rPr>
                        <w:br/>
                        <w:t>электронной подписи</w:t>
                      </w:r>
                    </w:p>
                  </w:txbxContent>
                </v:textbox>
                <w10:wrap type="square" side="left" anchorx="margin"/>
              </v:shape>
            </w:pict>
          </mc:Fallback>
        </mc:AlternateContent>
      </w:r>
      <w:r w:rsidR="00E30472">
        <w:rPr>
          <w:rStyle w:val="53"/>
          <w:i/>
          <w:iCs/>
          <w:color w:val="000000"/>
        </w:rPr>
        <w:t>Должность и ФИО сотрудника, принявшего решение</w:t>
      </w:r>
    </w:p>
    <w:p w:rsidR="00E30472" w:rsidRDefault="00E30472">
      <w:pPr>
        <w:pStyle w:val="121"/>
        <w:shd w:val="clear" w:color="auto" w:fill="auto"/>
        <w:spacing w:line="170" w:lineRule="exact"/>
        <w:ind w:left="10100" w:firstLine="0"/>
        <w:jc w:val="left"/>
        <w:sectPr w:rsidR="00E30472">
          <w:pgSz w:w="11900" w:h="16840"/>
          <w:pgMar w:top="335" w:right="254" w:bottom="2092" w:left="1125" w:header="0" w:footer="3" w:gutter="0"/>
          <w:cols w:space="720"/>
          <w:noEndnote/>
          <w:docGrid w:linePitch="360"/>
        </w:sectPr>
      </w:pPr>
      <w:r>
        <w:rPr>
          <w:rStyle w:val="12"/>
          <w:color w:val="000000"/>
        </w:rPr>
        <w:t>».</w:t>
      </w:r>
    </w:p>
    <w:p w:rsidR="00E30472" w:rsidRDefault="00E30472">
      <w:pPr>
        <w:pStyle w:val="121"/>
        <w:shd w:val="clear" w:color="auto" w:fill="auto"/>
        <w:spacing w:line="206" w:lineRule="exact"/>
        <w:ind w:left="7260" w:right="180" w:firstLine="0"/>
      </w:pPr>
      <w:r>
        <w:rPr>
          <w:rStyle w:val="12"/>
          <w:color w:val="000000"/>
        </w:rPr>
        <w:t>Приложение № 3 к Административному регламенту по предоставлению государственной</w:t>
      </w:r>
    </w:p>
    <w:p w:rsidR="00E30472" w:rsidRDefault="00E30472">
      <w:pPr>
        <w:pStyle w:val="121"/>
        <w:shd w:val="clear" w:color="auto" w:fill="auto"/>
        <w:spacing w:after="689" w:line="206" w:lineRule="exact"/>
        <w:ind w:right="180" w:firstLine="0"/>
      </w:pPr>
      <w:r>
        <w:rPr>
          <w:rStyle w:val="12"/>
          <w:color w:val="000000"/>
        </w:rPr>
        <w:t>услуги</w:t>
      </w:r>
    </w:p>
    <w:p w:rsidR="00E30472" w:rsidRDefault="00E30472">
      <w:pPr>
        <w:pStyle w:val="41"/>
        <w:shd w:val="clear" w:color="auto" w:fill="auto"/>
        <w:spacing w:before="0" w:after="855" w:line="170" w:lineRule="exact"/>
        <w:ind w:right="80"/>
        <w:jc w:val="center"/>
      </w:pPr>
      <w:r>
        <w:rPr>
          <w:rStyle w:val="4"/>
          <w:b/>
          <w:bCs/>
          <w:color w:val="000000"/>
        </w:rPr>
        <w:t>Форма заявления о предоставлении государственной (муниципальной) услуги</w:t>
      </w:r>
    </w:p>
    <w:p w:rsidR="00E30472" w:rsidRDefault="00E30472">
      <w:pPr>
        <w:pStyle w:val="51"/>
        <w:shd w:val="clear" w:color="auto" w:fill="auto"/>
        <w:spacing w:before="0" w:after="166" w:line="170" w:lineRule="exact"/>
        <w:jc w:val="right"/>
      </w:pPr>
      <w:r>
        <w:rPr>
          <w:rStyle w:val="53"/>
          <w:i/>
          <w:iCs/>
          <w:color w:val="000000"/>
        </w:rPr>
        <w:t>(полное наименование, ИНН, ОГРН юридического .ища) (контактный телефон, электронная почта, почтовый адрес)</w:t>
      </w:r>
    </w:p>
    <w:p w:rsidR="00E30472" w:rsidRDefault="00E30472">
      <w:pPr>
        <w:pStyle w:val="51"/>
        <w:shd w:val="clear" w:color="auto" w:fill="auto"/>
        <w:spacing w:before="0" w:after="389" w:line="206" w:lineRule="exact"/>
        <w:ind w:left="4560"/>
        <w:jc w:val="right"/>
      </w:pPr>
      <w:r>
        <w:rPr>
          <w:rStyle w:val="53"/>
          <w:i/>
          <w:iCs/>
          <w:color w:val="000000"/>
        </w:rPr>
        <w:t xml:space="preserve">(фамилия, имя, отчество (последнее </w:t>
      </w:r>
      <w:r>
        <w:rPr>
          <w:rStyle w:val="52"/>
          <w:i/>
          <w:iCs/>
          <w:color w:val="000000"/>
        </w:rPr>
        <w:t xml:space="preserve">- </w:t>
      </w:r>
      <w:r>
        <w:rPr>
          <w:rStyle w:val="53"/>
          <w:i/>
          <w:iCs/>
          <w:color w:val="000000"/>
        </w:rPr>
        <w:t>при наличии), данные документа, удостоверяющего личность, контактный телефон, адрес электронной почты уполномоченного лица)</w:t>
      </w:r>
    </w:p>
    <w:p w:rsidR="00E30472" w:rsidRDefault="00E30472">
      <w:pPr>
        <w:pStyle w:val="41"/>
        <w:shd w:val="clear" w:color="auto" w:fill="auto"/>
        <w:spacing w:before="0" w:after="10" w:line="170" w:lineRule="exact"/>
        <w:ind w:left="4060"/>
        <w:jc w:val="left"/>
      </w:pPr>
      <w:r>
        <w:rPr>
          <w:rStyle w:val="4"/>
          <w:b/>
          <w:bCs/>
          <w:color w:val="000000"/>
        </w:rPr>
        <w:t>ЗАЯВЛЕНИЕ</w:t>
      </w:r>
    </w:p>
    <w:p w:rsidR="00E30472" w:rsidRDefault="00E30472">
      <w:pPr>
        <w:pStyle w:val="41"/>
        <w:shd w:val="clear" w:color="auto" w:fill="auto"/>
        <w:spacing w:before="0" w:after="286" w:line="170" w:lineRule="exact"/>
        <w:ind w:left="2160"/>
        <w:jc w:val="left"/>
      </w:pPr>
      <w:r>
        <w:rPr>
          <w:rStyle w:val="4"/>
          <w:b/>
          <w:bCs/>
          <w:color w:val="000000"/>
        </w:rPr>
        <w:t>о предоставлении государственной (муниципальной) услуги</w:t>
      </w:r>
    </w:p>
    <w:p w:rsidR="00E30472" w:rsidRDefault="00E30472">
      <w:pPr>
        <w:pStyle w:val="121"/>
        <w:shd w:val="clear" w:color="auto" w:fill="auto"/>
        <w:spacing w:line="206" w:lineRule="exact"/>
        <w:ind w:left="140" w:firstLine="0"/>
        <w:jc w:val="both"/>
      </w:pPr>
      <w:r>
        <w:rPr>
          <w:rStyle w:val="120"/>
          <w:color w:val="000000"/>
        </w:rPr>
        <w:t xml:space="preserve">Сведение о владельце сертификата материнского (семейного </w:t>
      </w:r>
      <w:r>
        <w:rPr>
          <w:rStyle w:val="12"/>
          <w:color w:val="000000"/>
        </w:rPr>
        <w:t>)</w:t>
      </w:r>
    </w:p>
    <w:p w:rsidR="00E30472" w:rsidRDefault="00E30472">
      <w:pPr>
        <w:pStyle w:val="121"/>
        <w:shd w:val="clear" w:color="auto" w:fill="auto"/>
        <w:tabs>
          <w:tab w:val="left" w:leader="underscore" w:pos="7582"/>
        </w:tabs>
        <w:spacing w:line="206" w:lineRule="exact"/>
        <w:ind w:left="140" w:firstLine="0"/>
        <w:jc w:val="both"/>
      </w:pPr>
      <w:r>
        <w:rPr>
          <w:rStyle w:val="125"/>
          <w:color w:val="000000"/>
        </w:rPr>
        <w:t>капитала</w:t>
      </w:r>
      <w:r>
        <w:rPr>
          <w:rStyle w:val="12"/>
          <w:color w:val="000000"/>
        </w:rPr>
        <w:tab/>
      </w:r>
    </w:p>
    <w:p w:rsidR="00E30472" w:rsidRDefault="00E30472">
      <w:pPr>
        <w:pStyle w:val="121"/>
        <w:shd w:val="clear" w:color="auto" w:fill="auto"/>
        <w:tabs>
          <w:tab w:val="left" w:leader="underscore" w:pos="7582"/>
        </w:tabs>
        <w:spacing w:line="206" w:lineRule="exact"/>
        <w:ind w:left="140" w:firstLine="0"/>
        <w:jc w:val="both"/>
      </w:pPr>
      <w:r>
        <w:rPr>
          <w:rStyle w:val="120"/>
          <w:color w:val="000000"/>
        </w:rPr>
        <w:t>Кадастровый номер земельного участка</w:t>
      </w:r>
      <w:r>
        <w:rPr>
          <w:rStyle w:val="12"/>
          <w:color w:val="000000"/>
        </w:rPr>
        <w:tab/>
      </w:r>
    </w:p>
    <w:p w:rsidR="00E30472" w:rsidRDefault="00E30472">
      <w:pPr>
        <w:pStyle w:val="121"/>
        <w:shd w:val="clear" w:color="auto" w:fill="auto"/>
        <w:tabs>
          <w:tab w:val="left" w:leader="underscore" w:pos="7582"/>
        </w:tabs>
        <w:spacing w:line="206" w:lineRule="exact"/>
        <w:ind w:left="140" w:firstLine="0"/>
        <w:jc w:val="both"/>
      </w:pPr>
      <w:r>
        <w:rPr>
          <w:rStyle w:val="120"/>
          <w:color w:val="000000"/>
        </w:rPr>
        <w:t>Адрес земельного участка</w:t>
      </w:r>
      <w:r>
        <w:rPr>
          <w:rStyle w:val="12"/>
          <w:color w:val="000000"/>
        </w:rPr>
        <w:tab/>
      </w:r>
    </w:p>
    <w:p w:rsidR="00E30472" w:rsidRDefault="00E30472">
      <w:pPr>
        <w:pStyle w:val="121"/>
        <w:shd w:val="clear" w:color="auto" w:fill="auto"/>
        <w:spacing w:line="206" w:lineRule="exact"/>
        <w:ind w:left="140" w:right="540" w:firstLine="0"/>
        <w:jc w:val="left"/>
      </w:pPr>
      <w:r>
        <w:rPr>
          <w:rStyle w:val="120"/>
          <w:color w:val="000000"/>
        </w:rPr>
        <w:t xml:space="preserve">Работы </w:t>
      </w:r>
      <w:r>
        <w:rPr>
          <w:rStyle w:val="12"/>
          <w:color w:val="000000"/>
        </w:rPr>
        <w:t xml:space="preserve">по </w:t>
      </w:r>
      <w:r>
        <w:rPr>
          <w:rStyle w:val="120"/>
          <w:color w:val="000000"/>
        </w:rPr>
        <w:t xml:space="preserve">строительству (реконструкции) объекта индивидуального жилищного строительства проведены </w:t>
      </w:r>
      <w:r>
        <w:rPr>
          <w:rStyle w:val="125"/>
          <w:color w:val="000000"/>
        </w:rPr>
        <w:t xml:space="preserve">в </w:t>
      </w:r>
      <w:r>
        <w:rPr>
          <w:rStyle w:val="120"/>
          <w:color w:val="000000"/>
        </w:rPr>
        <w:t xml:space="preserve">соответствии с разрешением на строительство (реконструкцию) </w:t>
      </w:r>
      <w:r>
        <w:rPr>
          <w:rStyle w:val="126"/>
          <w:color w:val="000000"/>
        </w:rPr>
        <w:t xml:space="preserve">/ </w:t>
      </w:r>
      <w:r>
        <w:rPr>
          <w:rStyle w:val="120"/>
          <w:color w:val="000000"/>
        </w:rPr>
        <w:t xml:space="preserve">уведомление </w:t>
      </w:r>
      <w:r>
        <w:rPr>
          <w:rStyle w:val="12"/>
          <w:color w:val="000000"/>
        </w:rPr>
        <w:t xml:space="preserve">о </w:t>
      </w:r>
      <w:r>
        <w:rPr>
          <w:rStyle w:val="120"/>
          <w:color w:val="000000"/>
        </w:rPr>
        <w:t xml:space="preserve">соответствии параметров планируемого строительства </w:t>
      </w:r>
      <w:r>
        <w:rPr>
          <w:rStyle w:val="12"/>
          <w:color w:val="000000"/>
        </w:rPr>
        <w:t>(</w:t>
      </w:r>
      <w:r>
        <w:rPr>
          <w:rStyle w:val="120"/>
          <w:color w:val="000000"/>
        </w:rPr>
        <w:t xml:space="preserve">рс конструкции) </w:t>
      </w:r>
      <w:r>
        <w:rPr>
          <w:rStyle w:val="12"/>
          <w:color w:val="000000"/>
        </w:rPr>
        <w:t>(</w:t>
      </w:r>
      <w:r>
        <w:rPr>
          <w:rStyle w:val="122"/>
          <w:color w:val="000000"/>
        </w:rPr>
        <w:t>at</w:t>
      </w:r>
      <w:r>
        <w:rPr>
          <w:rStyle w:val="120"/>
          <w:color w:val="000000"/>
        </w:rPr>
        <w:t xml:space="preserve">,/ </w:t>
      </w:r>
      <w:r>
        <w:rPr>
          <w:rStyle w:val="1210"/>
          <w:color w:val="000000"/>
        </w:rPr>
        <w:t>врат ь</w:t>
      </w:r>
      <w:r>
        <w:rPr>
          <w:rStyle w:val="120"/>
          <w:color w:val="000000"/>
        </w:rPr>
        <w:t>)</w:t>
      </w:r>
    </w:p>
    <w:p w:rsidR="00E30472" w:rsidRDefault="00E30472">
      <w:pPr>
        <w:pStyle w:val="121"/>
        <w:shd w:val="clear" w:color="auto" w:fill="auto"/>
        <w:tabs>
          <w:tab w:val="left" w:leader="underscore" w:pos="7582"/>
        </w:tabs>
        <w:spacing w:after="180" w:line="206" w:lineRule="exact"/>
        <w:ind w:left="140" w:firstLine="0"/>
        <w:jc w:val="both"/>
      </w:pPr>
      <w:r>
        <w:rPr>
          <w:rStyle w:val="120"/>
          <w:color w:val="000000"/>
        </w:rPr>
        <w:t>Вид строительных работ</w:t>
      </w:r>
      <w:r>
        <w:rPr>
          <w:rStyle w:val="12"/>
          <w:color w:val="000000"/>
        </w:rPr>
        <w:tab/>
        <w:t>.</w:t>
      </w:r>
    </w:p>
    <w:p w:rsidR="00E30472" w:rsidRDefault="00E30472">
      <w:pPr>
        <w:pStyle w:val="121"/>
        <w:shd w:val="clear" w:color="auto" w:fill="auto"/>
        <w:tabs>
          <w:tab w:val="left" w:leader="underscore" w:pos="7582"/>
        </w:tabs>
        <w:spacing w:line="206" w:lineRule="exact"/>
        <w:ind w:left="140" w:firstLine="0"/>
        <w:jc w:val="both"/>
      </w:pPr>
      <w:r>
        <w:rPr>
          <w:rStyle w:val="120"/>
          <w:color w:val="000000"/>
        </w:rPr>
        <w:t>Кадастровый номер объекта индивидуального жилищного строительства</w:t>
      </w:r>
      <w:r>
        <w:rPr>
          <w:rStyle w:val="120"/>
          <w:color w:val="000000"/>
        </w:rPr>
        <w:tab/>
      </w:r>
    </w:p>
    <w:p w:rsidR="00E30472" w:rsidRDefault="00E30472">
      <w:pPr>
        <w:pStyle w:val="121"/>
        <w:shd w:val="clear" w:color="auto" w:fill="auto"/>
        <w:tabs>
          <w:tab w:val="left" w:leader="underscore" w:pos="7582"/>
        </w:tabs>
        <w:spacing w:line="206" w:lineRule="exact"/>
        <w:ind w:left="140" w:firstLine="0"/>
        <w:jc w:val="both"/>
      </w:pPr>
      <w:r>
        <w:rPr>
          <w:rStyle w:val="120"/>
          <w:color w:val="000000"/>
        </w:rPr>
        <w:t>Адрес объекта индивидуального жилищного строительства</w:t>
      </w:r>
      <w:r>
        <w:rPr>
          <w:rStyle w:val="120"/>
          <w:color w:val="000000"/>
        </w:rPr>
        <w:tab/>
      </w:r>
    </w:p>
    <w:p w:rsidR="00E30472" w:rsidRDefault="00E30472">
      <w:pPr>
        <w:pStyle w:val="121"/>
        <w:shd w:val="clear" w:color="auto" w:fill="auto"/>
        <w:tabs>
          <w:tab w:val="left" w:leader="underscore" w:pos="4986"/>
        </w:tabs>
        <w:spacing w:line="206" w:lineRule="exact"/>
        <w:ind w:left="140" w:firstLine="0"/>
        <w:jc w:val="both"/>
      </w:pPr>
      <w:r>
        <w:rPr>
          <w:rStyle w:val="120"/>
          <w:color w:val="000000"/>
        </w:rPr>
        <w:t>Площадь объекта до реконструкции</w:t>
      </w:r>
      <w:r>
        <w:rPr>
          <w:rStyle w:val="120"/>
          <w:color w:val="000000"/>
        </w:rPr>
        <w:tab/>
      </w:r>
    </w:p>
    <w:p w:rsidR="00E30472" w:rsidRDefault="00E30472">
      <w:pPr>
        <w:pStyle w:val="121"/>
        <w:shd w:val="clear" w:color="auto" w:fill="auto"/>
        <w:tabs>
          <w:tab w:val="left" w:leader="underscore" w:pos="4986"/>
        </w:tabs>
        <w:spacing w:line="206" w:lineRule="exact"/>
        <w:ind w:left="140" w:firstLine="0"/>
        <w:jc w:val="both"/>
      </w:pPr>
      <w:r>
        <w:rPr>
          <w:rStyle w:val="120"/>
          <w:color w:val="000000"/>
        </w:rPr>
        <w:t>Площадь объекта после реконструкции</w:t>
      </w:r>
      <w:r>
        <w:rPr>
          <w:rStyle w:val="120"/>
          <w:color w:val="000000"/>
        </w:rPr>
        <w:tab/>
      </w:r>
    </w:p>
    <w:p w:rsidR="00E30472" w:rsidRDefault="00E30472">
      <w:pPr>
        <w:pStyle w:val="121"/>
        <w:shd w:val="clear" w:color="auto" w:fill="auto"/>
        <w:tabs>
          <w:tab w:val="left" w:leader="underscore" w:pos="7158"/>
        </w:tabs>
        <w:spacing w:after="209" w:line="206" w:lineRule="exact"/>
        <w:ind w:left="140" w:right="2520" w:firstLine="0"/>
        <w:jc w:val="left"/>
      </w:pPr>
      <w:r>
        <w:rPr>
          <w:rStyle w:val="120"/>
          <w:color w:val="000000"/>
        </w:rPr>
        <w:t xml:space="preserve">Укажите виды производственных работ: </w:t>
      </w:r>
      <w:r>
        <w:rPr>
          <w:rStyle w:val="12Georgia"/>
          <w:color w:val="000000"/>
        </w:rPr>
        <w:t xml:space="preserve">монтаж </w:t>
      </w:r>
      <w:r>
        <w:rPr>
          <w:rStyle w:val="124"/>
          <w:color w:val="000000"/>
        </w:rPr>
        <w:t xml:space="preserve">сЬуняамснта/возвслснпс стсн/возвслснис </w:t>
      </w:r>
      <w:r>
        <w:rPr>
          <w:rStyle w:val="12Georgia2"/>
          <w:color w:val="000000"/>
        </w:rPr>
        <w:t xml:space="preserve">кровли </w:t>
      </w:r>
      <w:r>
        <w:rPr>
          <w:rStyle w:val="120"/>
          <w:color w:val="000000"/>
        </w:rPr>
        <w:t>Укажите основные материалы</w:t>
      </w:r>
      <w:r>
        <w:rPr>
          <w:rStyle w:val="12"/>
          <w:color w:val="000000"/>
        </w:rPr>
        <w:tab/>
      </w:r>
    </w:p>
    <w:p w:rsidR="00E30472" w:rsidRDefault="00E30472">
      <w:pPr>
        <w:pStyle w:val="121"/>
        <w:shd w:val="clear" w:color="auto" w:fill="auto"/>
        <w:tabs>
          <w:tab w:val="left" w:leader="underscore" w:pos="7582"/>
        </w:tabs>
        <w:spacing w:after="20" w:line="170" w:lineRule="exact"/>
        <w:ind w:left="140" w:firstLine="0"/>
        <w:jc w:val="both"/>
      </w:pPr>
      <w:r>
        <w:rPr>
          <w:rStyle w:val="120"/>
          <w:color w:val="000000"/>
        </w:rPr>
        <w:t>Приложение:</w:t>
      </w:r>
      <w:r>
        <w:rPr>
          <w:rStyle w:val="12"/>
          <w:color w:val="000000"/>
        </w:rPr>
        <w:tab/>
        <w:t>.</w:t>
      </w:r>
    </w:p>
    <w:p w:rsidR="00E30472" w:rsidRDefault="00E30472">
      <w:pPr>
        <w:pStyle w:val="51"/>
        <w:shd w:val="clear" w:color="auto" w:fill="auto"/>
        <w:spacing w:before="0" w:after="595" w:line="170" w:lineRule="exact"/>
        <w:ind w:left="140"/>
        <w:jc w:val="both"/>
      </w:pPr>
      <w:r>
        <w:rPr>
          <w:rStyle w:val="53"/>
          <w:i/>
          <w:iCs/>
          <w:color w:val="000000"/>
        </w:rPr>
        <w:t>документы, которые представил заявитель</w:t>
      </w:r>
    </w:p>
    <w:p w:rsidR="00E30472" w:rsidRDefault="00E30472">
      <w:pPr>
        <w:pStyle w:val="121"/>
        <w:shd w:val="clear" w:color="auto" w:fill="auto"/>
        <w:tabs>
          <w:tab w:val="left" w:pos="3668"/>
          <w:tab w:val="left" w:pos="6394"/>
        </w:tabs>
        <w:spacing w:line="202" w:lineRule="exact"/>
        <w:ind w:left="140" w:firstLine="0"/>
        <w:jc w:val="both"/>
      </w:pPr>
      <w:r>
        <w:rPr>
          <w:rStyle w:val="120"/>
          <w:color w:val="000000"/>
        </w:rPr>
        <w:t>(наименование должности)</w:t>
      </w:r>
      <w:r>
        <w:rPr>
          <w:rStyle w:val="120"/>
          <w:color w:val="000000"/>
        </w:rPr>
        <w:tab/>
        <w:t>(подпись)</w:t>
      </w:r>
      <w:r>
        <w:rPr>
          <w:rStyle w:val="120"/>
          <w:color w:val="000000"/>
        </w:rPr>
        <w:tab/>
        <w:t>(фамилия и инициалы уполномоченного лица</w:t>
      </w:r>
    </w:p>
    <w:p w:rsidR="00E30472" w:rsidRDefault="00E30472">
      <w:pPr>
        <w:pStyle w:val="121"/>
        <w:shd w:val="clear" w:color="auto" w:fill="auto"/>
        <w:spacing w:line="202" w:lineRule="exact"/>
        <w:ind w:left="140" w:firstLine="0"/>
        <w:jc w:val="both"/>
      </w:pPr>
      <w:r>
        <w:rPr>
          <w:rStyle w:val="120"/>
          <w:color w:val="000000"/>
        </w:rPr>
        <w:t>организации,</w:t>
      </w:r>
    </w:p>
    <w:p w:rsidR="00E30472" w:rsidRDefault="00E30472">
      <w:pPr>
        <w:pStyle w:val="121"/>
        <w:shd w:val="clear" w:color="auto" w:fill="auto"/>
        <w:spacing w:after="281" w:line="170" w:lineRule="exact"/>
        <w:ind w:firstLine="0"/>
        <w:jc w:val="left"/>
      </w:pPr>
      <w:r>
        <w:rPr>
          <w:rStyle w:val="120"/>
          <w:color w:val="000000"/>
        </w:rPr>
        <w:t>направляющей ходатайство на спортсмена)</w:t>
      </w:r>
    </w:p>
    <w:p w:rsidR="00E30472" w:rsidRDefault="00E30472">
      <w:pPr>
        <w:pStyle w:val="121"/>
        <w:shd w:val="clear" w:color="auto" w:fill="auto"/>
        <w:spacing w:line="170" w:lineRule="exact"/>
        <w:ind w:firstLine="0"/>
        <w:sectPr w:rsidR="00E30472">
          <w:pgSz w:w="11900" w:h="16840"/>
          <w:pgMar w:top="1167" w:right="532" w:bottom="1167" w:left="1130" w:header="0" w:footer="3" w:gutter="0"/>
          <w:cols w:space="720"/>
          <w:noEndnote/>
          <w:docGrid w:linePitch="360"/>
        </w:sectPr>
      </w:pPr>
      <w:r>
        <w:rPr>
          <w:rStyle w:val="12"/>
          <w:color w:val="000000"/>
        </w:rPr>
        <w:t>».</w:t>
      </w:r>
    </w:p>
    <w:p w:rsidR="00E30472" w:rsidRDefault="00E30472">
      <w:pPr>
        <w:pStyle w:val="121"/>
        <w:shd w:val="clear" w:color="auto" w:fill="auto"/>
        <w:spacing w:line="206" w:lineRule="exact"/>
        <w:ind w:left="7300" w:firstLine="0"/>
      </w:pPr>
      <w:r>
        <w:rPr>
          <w:rStyle w:val="12"/>
          <w:color w:val="000000"/>
        </w:rPr>
        <w:t>Приложение № 4 к Административному регламенту по предоставлению государственной</w:t>
      </w:r>
    </w:p>
    <w:p w:rsidR="00E30472" w:rsidRDefault="00E30472">
      <w:pPr>
        <w:pStyle w:val="121"/>
        <w:shd w:val="clear" w:color="auto" w:fill="auto"/>
        <w:spacing w:after="749" w:line="206" w:lineRule="exact"/>
        <w:ind w:firstLine="0"/>
      </w:pPr>
      <w:r>
        <w:rPr>
          <w:rStyle w:val="12"/>
          <w:color w:val="000000"/>
        </w:rPr>
        <w:t>услуги</w:t>
      </w:r>
    </w:p>
    <w:p w:rsidR="00E30472" w:rsidRDefault="00E30472">
      <w:pPr>
        <w:pStyle w:val="41"/>
        <w:shd w:val="clear" w:color="auto" w:fill="auto"/>
        <w:spacing w:before="0" w:after="200" w:line="170" w:lineRule="exact"/>
        <w:ind w:left="1560"/>
        <w:jc w:val="left"/>
      </w:pPr>
      <w:r>
        <w:rPr>
          <w:rStyle w:val="4"/>
          <w:b/>
          <w:bCs/>
          <w:color w:val="000000"/>
        </w:rPr>
        <w:t xml:space="preserve">Форма решении об отказе о приеме документов, необходимых для нрсдос </w:t>
      </w:r>
      <w:r>
        <w:rPr>
          <w:rStyle w:val="4"/>
          <w:b/>
          <w:bCs/>
          <w:color w:val="000000"/>
          <w:lang w:val="en-US" w:eastAsia="en-US"/>
        </w:rPr>
        <w:t>i</w:t>
      </w:r>
      <w:r w:rsidRPr="006C09BC">
        <w:rPr>
          <w:rStyle w:val="4"/>
          <w:b/>
          <w:bCs/>
          <w:color w:val="000000"/>
          <w:lang w:eastAsia="en-US"/>
        </w:rPr>
        <w:t xml:space="preserve"> </w:t>
      </w:r>
      <w:r>
        <w:rPr>
          <w:rStyle w:val="4"/>
          <w:b/>
          <w:bCs/>
          <w:color w:val="000000"/>
        </w:rPr>
        <w:t>анленин услуги</w:t>
      </w:r>
    </w:p>
    <w:p w:rsidR="00E30472" w:rsidRDefault="00E30472">
      <w:pPr>
        <w:pStyle w:val="51"/>
        <w:shd w:val="clear" w:color="auto" w:fill="auto"/>
        <w:spacing w:before="0" w:after="0" w:line="170" w:lineRule="exact"/>
        <w:ind w:left="1460"/>
        <w:jc w:val="left"/>
      </w:pPr>
      <w:r>
        <w:rPr>
          <w:rStyle w:val="53"/>
          <w:i/>
          <w:iCs/>
          <w:color w:val="000000"/>
        </w:rPr>
        <w:t>Наименование уполномоченного органа исполнительной власти субъекта Российской Федерации</w:t>
      </w:r>
    </w:p>
    <w:p w:rsidR="00E30472" w:rsidRDefault="00E30472">
      <w:pPr>
        <w:pStyle w:val="51"/>
        <w:shd w:val="clear" w:color="auto" w:fill="auto"/>
        <w:spacing w:before="0" w:after="200" w:line="170" w:lineRule="exact"/>
        <w:ind w:left="3800"/>
        <w:jc w:val="left"/>
      </w:pPr>
      <w:r>
        <w:rPr>
          <w:rStyle w:val="53"/>
          <w:i/>
          <w:iCs/>
          <w:color w:val="000000"/>
        </w:rPr>
        <w:t>или органа местного самоуправления</w:t>
      </w:r>
    </w:p>
    <w:p w:rsidR="00E30472" w:rsidRDefault="00E30472">
      <w:pPr>
        <w:pStyle w:val="121"/>
        <w:shd w:val="clear" w:color="auto" w:fill="auto"/>
        <w:spacing w:after="195" w:line="170" w:lineRule="exact"/>
        <w:ind w:left="5140" w:firstLine="0"/>
        <w:jc w:val="left"/>
      </w:pPr>
      <w:r>
        <w:rPr>
          <w:rStyle w:val="120"/>
          <w:color w:val="000000"/>
        </w:rPr>
        <w:t>Кому:</w:t>
      </w:r>
      <w:r>
        <w:rPr>
          <w:rStyle w:val="12"/>
          <w:color w:val="000000"/>
        </w:rPr>
        <w:t>.</w:t>
      </w:r>
    </w:p>
    <w:p w:rsidR="00E30472" w:rsidRDefault="00E30472">
      <w:pPr>
        <w:pStyle w:val="41"/>
        <w:shd w:val="clear" w:color="auto" w:fill="auto"/>
        <w:spacing w:before="0" w:after="0" w:line="170" w:lineRule="exact"/>
        <w:ind w:left="4800"/>
        <w:jc w:val="left"/>
      </w:pPr>
      <w:r>
        <w:rPr>
          <w:rStyle w:val="4"/>
          <w:b/>
          <w:bCs/>
          <w:color w:val="000000"/>
        </w:rPr>
        <w:t>РЕШЕНИЕ</w:t>
      </w:r>
    </w:p>
    <w:p w:rsidR="00E30472" w:rsidRDefault="00E30472">
      <w:pPr>
        <w:pStyle w:val="121"/>
        <w:shd w:val="clear" w:color="auto" w:fill="auto"/>
        <w:spacing w:line="202" w:lineRule="exact"/>
        <w:ind w:left="80" w:firstLine="0"/>
        <w:jc w:val="center"/>
      </w:pPr>
      <w:r>
        <w:rPr>
          <w:rStyle w:val="120"/>
          <w:color w:val="000000"/>
        </w:rPr>
        <w:t xml:space="preserve">об отказе в приёме документов, необходимых </w:t>
      </w:r>
      <w:r>
        <w:rPr>
          <w:rStyle w:val="125"/>
          <w:color w:val="000000"/>
        </w:rPr>
        <w:t xml:space="preserve">для </w:t>
      </w:r>
      <w:r>
        <w:rPr>
          <w:rStyle w:val="120"/>
          <w:color w:val="000000"/>
        </w:rPr>
        <w:t>предоставления услуги «Выдача акта освидетельствования проведения</w:t>
      </w:r>
      <w:r>
        <w:rPr>
          <w:rStyle w:val="120"/>
          <w:color w:val="000000"/>
        </w:rPr>
        <w:br/>
        <w:t>основных работ по строительству (реконструкции) объекта индивидуального жилищного строительства с привлечением средств</w:t>
      </w:r>
    </w:p>
    <w:p w:rsidR="00E30472" w:rsidRDefault="00E30472">
      <w:pPr>
        <w:pStyle w:val="121"/>
        <w:shd w:val="clear" w:color="auto" w:fill="auto"/>
        <w:spacing w:after="133" w:line="202" w:lineRule="exact"/>
        <w:ind w:left="80" w:firstLine="0"/>
        <w:jc w:val="center"/>
      </w:pPr>
      <w:r>
        <w:rPr>
          <w:rStyle w:val="120"/>
          <w:color w:val="000000"/>
        </w:rPr>
        <w:t>материнского (семейного) капитала»</w:t>
      </w:r>
    </w:p>
    <w:p w:rsidR="00E30472" w:rsidRDefault="00E30472">
      <w:pPr>
        <w:pStyle w:val="21"/>
        <w:shd w:val="clear" w:color="auto" w:fill="auto"/>
        <w:spacing w:before="0" w:after="177" w:line="260" w:lineRule="exact"/>
        <w:ind w:left="4860" w:firstLine="0"/>
        <w:jc w:val="left"/>
      </w:pPr>
      <w:r>
        <w:rPr>
          <w:rStyle w:val="2"/>
          <w:color w:val="000000"/>
        </w:rPr>
        <w:t>№</w:t>
      </w:r>
    </w:p>
    <w:p w:rsidR="00E30472" w:rsidRDefault="00927872">
      <w:pPr>
        <w:pStyle w:val="121"/>
        <w:shd w:val="clear" w:color="auto" w:fill="auto"/>
        <w:tabs>
          <w:tab w:val="left" w:leader="underscore" w:pos="3200"/>
          <w:tab w:val="left" w:leader="underscore" w:pos="4467"/>
        </w:tabs>
        <w:spacing w:line="170" w:lineRule="exact"/>
        <w:ind w:left="200" w:firstLine="0"/>
        <w:jc w:val="both"/>
      </w:pPr>
      <w:r>
        <w:rPr>
          <w:noProof/>
        </w:rPr>
        <mc:AlternateContent>
          <mc:Choice Requires="wps">
            <w:drawing>
              <wp:anchor distT="0" distB="86995" distL="146050" distR="63500" simplePos="0" relativeHeight="251661312" behindDoc="1" locked="0" layoutInCell="1" allowOverlap="1">
                <wp:simplePos x="0" y="0"/>
                <wp:positionH relativeFrom="margin">
                  <wp:posOffset>2987040</wp:posOffset>
                </wp:positionH>
                <wp:positionV relativeFrom="paragraph">
                  <wp:posOffset>-25400</wp:posOffset>
                </wp:positionV>
                <wp:extent cx="3529330" cy="144145"/>
                <wp:effectExtent l="0" t="3175" r="0" b="0"/>
                <wp:wrapSquare wrapText="left"/>
                <wp:docPr id="1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933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
                                <w:color w:val="000000"/>
                              </w:rPr>
                              <w:t xml:space="preserve">и </w:t>
                            </w:r>
                            <w:r>
                              <w:rPr>
                                <w:rStyle w:val="12Exact9"/>
                              </w:rPr>
                              <w:t xml:space="preserve">прилагаемые </w:t>
                            </w:r>
                            <w:r>
                              <w:rPr>
                                <w:rStyle w:val="12Exact"/>
                                <w:color w:val="000000"/>
                              </w:rPr>
                              <w:t xml:space="preserve">к </w:t>
                            </w:r>
                            <w:r>
                              <w:rPr>
                                <w:rStyle w:val="12Exact9"/>
                              </w:rPr>
                              <w:t xml:space="preserve">нему документы принято решение </w:t>
                            </w:r>
                            <w:r>
                              <w:rPr>
                                <w:rStyle w:val="12Exact"/>
                                <w:color w:val="000000"/>
                              </w:rPr>
                              <w:t xml:space="preserve">оо </w:t>
                            </w:r>
                            <w:r>
                              <w:rPr>
                                <w:rStyle w:val="12Exact9"/>
                              </w:rPr>
                              <w:t>отказе в приеме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left:0;text-align:left;margin-left:235.2pt;margin-top:-2pt;width:277.9pt;height:11.35pt;z-index:-251655168;visibility:visible;mso-wrap-style:square;mso-width-percent:0;mso-height-percent:0;mso-wrap-distance-left:11.5pt;mso-wrap-distance-top:0;mso-wrap-distance-right:5pt;mso-wrap-distance-bottom:6.8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" filled="f" stroked="f">
                <v:textbox style="mso-fit-shape-to-text:t" inset="0,0,0,0">
                  <w:txbxContent>
                    <w:p w:rsidR="00E30472" w:rsidRDefault="00E30472">
                      <w:pPr>
                        <w:pStyle w:val="121"/>
                        <w:shd w:val="clear" w:color="auto" w:fill="auto"/>
                        <w:spacing w:line="170" w:lineRule="exact"/>
                        <w:ind w:firstLine="0"/>
                        <w:jc w:val="left"/>
                      </w:pPr>
                      <w:r>
                        <w:rPr>
                          <w:rStyle w:val="12Exact"/>
                          <w:color w:val="000000"/>
                        </w:rPr>
                        <w:t xml:space="preserve">и </w:t>
                      </w:r>
                      <w:r>
                        <w:rPr>
                          <w:rStyle w:val="12Exact9"/>
                        </w:rPr>
                        <w:t xml:space="preserve">прилагаемые </w:t>
                      </w:r>
                      <w:r>
                        <w:rPr>
                          <w:rStyle w:val="12Exact"/>
                          <w:color w:val="000000"/>
                        </w:rPr>
                        <w:t xml:space="preserve">к </w:t>
                      </w:r>
                      <w:r>
                        <w:rPr>
                          <w:rStyle w:val="12Exact9"/>
                        </w:rPr>
                        <w:t xml:space="preserve">нему документы принято решение </w:t>
                      </w:r>
                      <w:r>
                        <w:rPr>
                          <w:rStyle w:val="12Exact"/>
                          <w:color w:val="000000"/>
                        </w:rPr>
                        <w:t xml:space="preserve">оо </w:t>
                      </w:r>
                      <w:r>
                        <w:rPr>
                          <w:rStyle w:val="12Exact9"/>
                        </w:rPr>
                        <w:t>отказе в приеме</w:t>
                      </w:r>
                    </w:p>
                  </w:txbxContent>
                </v:textbox>
                <w10:wrap type="square" side="left" anchorx="margin"/>
              </v:shape>
            </w:pict>
          </mc:Fallback>
        </mc:AlternateContent>
      </w:r>
      <w:r w:rsidR="00E30472">
        <w:rPr>
          <w:rStyle w:val="120"/>
          <w:color w:val="000000"/>
        </w:rPr>
        <w:t xml:space="preserve">Рассмотрев </w:t>
      </w:r>
      <w:r w:rsidR="00E30472">
        <w:rPr>
          <w:rStyle w:val="12"/>
          <w:color w:val="000000"/>
        </w:rPr>
        <w:t xml:space="preserve">Ваше </w:t>
      </w:r>
      <w:r w:rsidR="00E30472">
        <w:rPr>
          <w:rStyle w:val="120"/>
          <w:color w:val="000000"/>
        </w:rPr>
        <w:t xml:space="preserve">заявление </w:t>
      </w:r>
      <w:r w:rsidR="00E30472">
        <w:rPr>
          <w:rStyle w:val="12"/>
          <w:color w:val="000000"/>
        </w:rPr>
        <w:t>от</w:t>
      </w:r>
      <w:r w:rsidR="00E30472">
        <w:rPr>
          <w:rStyle w:val="12"/>
          <w:color w:val="000000"/>
        </w:rPr>
        <w:tab/>
      </w:r>
      <w:r w:rsidR="00E30472" w:rsidRPr="006C09BC">
        <w:rPr>
          <w:rStyle w:val="123"/>
          <w:color w:val="000000"/>
          <w:lang w:val="ru-RU"/>
        </w:rPr>
        <w:t>.</w:t>
      </w:r>
      <w:r w:rsidR="00E30472">
        <w:rPr>
          <w:rStyle w:val="123"/>
          <w:color w:val="000000"/>
        </w:rPr>
        <w:t>Yd</w:t>
      </w:r>
      <w:r w:rsidR="00E30472">
        <w:rPr>
          <w:rStyle w:val="123"/>
          <w:color w:val="000000"/>
          <w:lang w:val="ru-RU" w:eastAsia="ru-RU"/>
        </w:rPr>
        <w:tab/>
      </w:r>
    </w:p>
    <w:p w:rsidR="00E30472" w:rsidRDefault="00927872">
      <w:pPr>
        <w:pStyle w:val="121"/>
        <w:shd w:val="clear" w:color="auto" w:fill="auto"/>
        <w:spacing w:line="170" w:lineRule="exact"/>
        <w:ind w:left="200" w:firstLine="0"/>
        <w:jc w:val="both"/>
        <w:sectPr w:rsidR="00E30472">
          <w:pgSz w:w="11900" w:h="16840"/>
          <w:pgMar w:top="1167" w:right="661" w:bottom="1167" w:left="1082" w:header="0" w:footer="3" w:gutter="0"/>
          <w:cols w:space="720"/>
          <w:noEndnote/>
          <w:docGrid w:linePitch="360"/>
        </w:sectPr>
      </w:pPr>
      <w:r>
        <w:rPr>
          <w:noProof/>
        </w:rPr>
        <mc:AlternateContent>
          <mc:Choice Requires="wps">
            <w:drawing>
              <wp:anchor distT="0" distB="0" distL="121920" distR="433070" simplePos="0" relativeHeight="251662336" behindDoc="1" locked="0" layoutInCell="1" allowOverlap="1">
                <wp:simplePos x="0" y="0"/>
                <wp:positionH relativeFrom="margin">
                  <wp:posOffset>121920</wp:posOffset>
                </wp:positionH>
                <wp:positionV relativeFrom="paragraph">
                  <wp:posOffset>74930</wp:posOffset>
                </wp:positionV>
                <wp:extent cx="585470" cy="816610"/>
                <wp:effectExtent l="0" t="0" r="0" b="3810"/>
                <wp:wrapTopAndBottom/>
                <wp:docPr id="1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70" cy="816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30"/>
                              <w:shd w:val="clear" w:color="auto" w:fill="auto"/>
                              <w:ind w:right="160"/>
                            </w:pPr>
                            <w:r>
                              <w:rPr>
                                <w:rStyle w:val="13Exact1"/>
                                <w:color w:val="000000"/>
                              </w:rPr>
                              <w:t>№</w:t>
                            </w:r>
                          </w:p>
                          <w:p w:rsidR="00E30472" w:rsidRDefault="00E30472">
                            <w:pPr>
                              <w:pStyle w:val="121"/>
                              <w:shd w:val="clear" w:color="auto" w:fill="auto"/>
                              <w:spacing w:line="206" w:lineRule="exact"/>
                              <w:ind w:left="40" w:firstLine="0"/>
                              <w:jc w:val="center"/>
                            </w:pPr>
                            <w:r>
                              <w:rPr>
                                <w:rStyle w:val="12Exact8"/>
                                <w:color w:val="000000"/>
                              </w:rPr>
                              <w:t>пункта</w:t>
                            </w:r>
                          </w:p>
                          <w:p w:rsidR="00E30472" w:rsidRDefault="00E30472">
                            <w:pPr>
                              <w:pStyle w:val="121"/>
                              <w:shd w:val="clear" w:color="auto" w:fill="auto"/>
                              <w:spacing w:line="206" w:lineRule="exact"/>
                              <w:ind w:firstLine="0"/>
                              <w:jc w:val="left"/>
                            </w:pPr>
                            <w:r>
                              <w:rPr>
                                <w:rStyle w:val="12Exact9"/>
                              </w:rPr>
                              <w:t>администр</w:t>
                            </w:r>
                          </w:p>
                          <w:p w:rsidR="00E30472" w:rsidRDefault="00E30472">
                            <w:pPr>
                              <w:pStyle w:val="121"/>
                              <w:shd w:val="clear" w:color="auto" w:fill="auto"/>
                              <w:spacing w:line="206" w:lineRule="exact"/>
                              <w:ind w:firstLine="0"/>
                              <w:jc w:val="left"/>
                            </w:pPr>
                            <w:r>
                              <w:rPr>
                                <w:rStyle w:val="12Exact9"/>
                              </w:rPr>
                              <w:t>ативного</w:t>
                            </w:r>
                          </w:p>
                          <w:p w:rsidR="00E30472" w:rsidRDefault="00E30472">
                            <w:pPr>
                              <w:pStyle w:val="121"/>
                              <w:shd w:val="clear" w:color="auto" w:fill="auto"/>
                              <w:spacing w:line="206" w:lineRule="exact"/>
                              <w:ind w:left="40" w:firstLine="0"/>
                              <w:jc w:val="center"/>
                            </w:pPr>
                            <w:r>
                              <w:rPr>
                                <w:rStyle w:val="12Exact9"/>
                              </w:rPr>
                              <w:t>регламент</w:t>
                            </w:r>
                            <w:r>
                              <w:rPr>
                                <w:rStyle w:val="12Exact9"/>
                              </w:rPr>
                              <w:br/>
                              <w:t>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9.6pt;margin-top:5.9pt;width:46.1pt;height:64.3pt;z-index:-251654144;visibility:visible;mso-wrap-style:square;mso-width-percent:0;mso-height-percent:0;mso-wrap-distance-left:9.6pt;mso-wrap-distance-top:0;mso-wrap-distance-right:34.1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" filled="f" stroked="f">
                <v:textbox style="mso-fit-shape-to-text:t" inset="0,0,0,0">
                  <w:txbxContent>
                    <w:p w:rsidR="00E30472" w:rsidRDefault="00E30472">
                      <w:pPr>
                        <w:pStyle w:val="130"/>
                        <w:shd w:val="clear" w:color="auto" w:fill="auto"/>
                        <w:ind w:right="160"/>
                      </w:pPr>
                      <w:r>
                        <w:rPr>
                          <w:rStyle w:val="13Exact1"/>
                          <w:color w:val="000000"/>
                        </w:rPr>
                        <w:t>№</w:t>
                      </w:r>
                    </w:p>
                    <w:p w:rsidR="00E30472" w:rsidRDefault="00E30472">
                      <w:pPr>
                        <w:pStyle w:val="121"/>
                        <w:shd w:val="clear" w:color="auto" w:fill="auto"/>
                        <w:spacing w:line="206" w:lineRule="exact"/>
                        <w:ind w:left="40" w:firstLine="0"/>
                        <w:jc w:val="center"/>
                      </w:pPr>
                      <w:r>
                        <w:rPr>
                          <w:rStyle w:val="12Exact8"/>
                          <w:color w:val="000000"/>
                        </w:rPr>
                        <w:t>пункта</w:t>
                      </w:r>
                    </w:p>
                    <w:p w:rsidR="00E30472" w:rsidRDefault="00E30472">
                      <w:pPr>
                        <w:pStyle w:val="121"/>
                        <w:shd w:val="clear" w:color="auto" w:fill="auto"/>
                        <w:spacing w:line="206" w:lineRule="exact"/>
                        <w:ind w:firstLine="0"/>
                        <w:jc w:val="left"/>
                      </w:pPr>
                      <w:r>
                        <w:rPr>
                          <w:rStyle w:val="12Exact9"/>
                        </w:rPr>
                        <w:t>администр</w:t>
                      </w:r>
                    </w:p>
                    <w:p w:rsidR="00E30472" w:rsidRDefault="00E30472">
                      <w:pPr>
                        <w:pStyle w:val="121"/>
                        <w:shd w:val="clear" w:color="auto" w:fill="auto"/>
                        <w:spacing w:line="206" w:lineRule="exact"/>
                        <w:ind w:firstLine="0"/>
                        <w:jc w:val="left"/>
                      </w:pPr>
                      <w:r>
                        <w:rPr>
                          <w:rStyle w:val="12Exact9"/>
                        </w:rPr>
                        <w:t>ативного</w:t>
                      </w:r>
                    </w:p>
                    <w:p w:rsidR="00E30472" w:rsidRDefault="00E30472">
                      <w:pPr>
                        <w:pStyle w:val="121"/>
                        <w:shd w:val="clear" w:color="auto" w:fill="auto"/>
                        <w:spacing w:line="206" w:lineRule="exact"/>
                        <w:ind w:left="40" w:firstLine="0"/>
                        <w:jc w:val="center"/>
                      </w:pPr>
                      <w:r>
                        <w:rPr>
                          <w:rStyle w:val="12Exact9"/>
                        </w:rPr>
                        <w:t>регламент</w:t>
                      </w:r>
                      <w:r>
                        <w:rPr>
                          <w:rStyle w:val="12Exact9"/>
                        </w:rPr>
                        <w:br/>
                        <w:t>а</w:t>
                      </w:r>
                    </w:p>
                  </w:txbxContent>
                </v:textbox>
                <w10:wrap type="topAndBottom" anchorx="margin"/>
              </v:shape>
            </w:pict>
          </mc:Fallback>
        </mc:AlternateContent>
      </w:r>
      <w:r>
        <w:rPr>
          <w:noProof/>
        </w:rPr>
        <mc:AlternateContent>
          <mc:Choice Requires="wps">
            <w:drawing>
              <wp:anchor distT="0" distB="403225" distL="121920" distR="384175" simplePos="0" relativeHeight="251663360" behindDoc="1" locked="0" layoutInCell="1" allowOverlap="1">
                <wp:simplePos x="0" y="0"/>
                <wp:positionH relativeFrom="margin">
                  <wp:posOffset>121920</wp:posOffset>
                </wp:positionH>
                <wp:positionV relativeFrom="paragraph">
                  <wp:posOffset>882015</wp:posOffset>
                </wp:positionV>
                <wp:extent cx="347345" cy="128905"/>
                <wp:effectExtent l="0" t="0" r="0" b="0"/>
                <wp:wrapTopAndBottom/>
                <wp:docPr id="1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345" cy="128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40"/>
                              <w:shd w:val="clear" w:color="auto" w:fill="auto"/>
                              <w:spacing w:line="160" w:lineRule="exact"/>
                            </w:pPr>
                            <w:r>
                              <w:rPr>
                                <w:rStyle w:val="14Exact"/>
                                <w:rFonts w:cs="Microsoft Sans Serif"/>
                                <w:color w:val="000000"/>
                              </w:rPr>
                              <w:t>2</w:t>
                            </w:r>
                            <w:r>
                              <w:rPr>
                                <w:rStyle w:val="14Exact1"/>
                                <w:rFonts w:cs="Microsoft Sans Serif"/>
                                <w:color w:val="000000"/>
                              </w:rPr>
                              <w:t>.</w:t>
                            </w:r>
                            <w:r>
                              <w:rPr>
                                <w:rStyle w:val="14Exact"/>
                                <w:rFonts w:cs="Microsoft Sans Serif"/>
                                <w:color w:val="000000"/>
                              </w:rPr>
                              <w:t>12.1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left:0;text-align:left;margin-left:9.6pt;margin-top:69.45pt;width:27.35pt;height:10.15pt;z-index:-251653120;visibility:visible;mso-wrap-style:square;mso-width-percent:0;mso-height-percent:0;mso-wrap-distance-left:9.6pt;mso-wrap-distance-top:0;mso-wrap-distance-right:30.25pt;mso-wrap-distance-bottom:31.7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iBKrwIAALE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" filled="f" stroked="f">
                <v:textbox style="mso-fit-shape-to-text:t" inset="0,0,0,0">
                  <w:txbxContent>
                    <w:p w:rsidR="00E30472" w:rsidRDefault="00E30472">
                      <w:pPr>
                        <w:pStyle w:val="140"/>
                        <w:shd w:val="clear" w:color="auto" w:fill="auto"/>
                        <w:spacing w:line="160" w:lineRule="exact"/>
                      </w:pPr>
                      <w:r>
                        <w:rPr>
                          <w:rStyle w:val="14Exact"/>
                          <w:rFonts w:cs="Microsoft Sans Serif"/>
                          <w:color w:val="000000"/>
                        </w:rPr>
                        <w:t>2</w:t>
                      </w:r>
                      <w:r>
                        <w:rPr>
                          <w:rStyle w:val="14Exact1"/>
                          <w:rFonts w:cs="Microsoft Sans Serif"/>
                          <w:color w:val="000000"/>
                        </w:rPr>
                        <w:t>.</w:t>
                      </w:r>
                      <w:r>
                        <w:rPr>
                          <w:rStyle w:val="14Exact"/>
                          <w:rFonts w:cs="Microsoft Sans Serif"/>
                          <w:color w:val="000000"/>
                        </w:rPr>
                        <w:t>12.1</w:t>
                      </w:r>
                    </w:p>
                  </w:txbxContent>
                </v:textbox>
                <w10:wrap type="topAndBottom" anchorx="margin"/>
              </v:shape>
            </w:pict>
          </mc:Fallback>
        </mc:AlternateContent>
      </w:r>
      <w:r>
        <w:rPr>
          <w:noProof/>
        </w:rPr>
        <mc:AlternateContent>
          <mc:Choice Requires="wps">
            <w:drawing>
              <wp:anchor distT="0" distB="925830" distL="121920" distR="377825" simplePos="0" relativeHeight="251664384" behindDoc="1" locked="0" layoutInCell="1" allowOverlap="1">
                <wp:simplePos x="0" y="0"/>
                <wp:positionH relativeFrom="margin">
                  <wp:posOffset>121920</wp:posOffset>
                </wp:positionH>
                <wp:positionV relativeFrom="paragraph">
                  <wp:posOffset>1414145</wp:posOffset>
                </wp:positionV>
                <wp:extent cx="353695" cy="122555"/>
                <wp:effectExtent l="0" t="4445" r="635" b="0"/>
                <wp:wrapTopAndBottom/>
                <wp:docPr id="1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122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50"/>
                              <w:shd w:val="clear" w:color="auto" w:fill="auto"/>
                              <w:spacing w:line="150" w:lineRule="exact"/>
                            </w:pPr>
                            <w:r>
                              <w:rPr>
                                <w:rStyle w:val="15Exact"/>
                                <w:rFonts w:cs="Microsoft Sans Serif"/>
                                <w:color w:val="000000"/>
                              </w:rPr>
                              <w:t>2</w:t>
                            </w:r>
                            <w:r>
                              <w:rPr>
                                <w:rStyle w:val="150ptExact"/>
                                <w:rFonts w:cs="Microsoft Sans Serif"/>
                                <w:color w:val="000000"/>
                              </w:rPr>
                              <w:t>.</w:t>
                            </w:r>
                            <w:r>
                              <w:rPr>
                                <w:rStyle w:val="15Exact"/>
                                <w:rFonts w:cs="Microsoft Sans Serif"/>
                                <w:color w:val="000000"/>
                              </w:rPr>
                              <w:t>12.2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32" type="#_x0000_t202" style="position:absolute;left:0;text-align:left;margin-left:9.6pt;margin-top:111.35pt;width:27.85pt;height:9.65pt;z-index:-251652096;visibility:visible;mso-wrap-style:square;mso-width-percent:0;mso-height-percent:0;mso-wrap-distance-left:9.6pt;mso-wrap-distance-top:0;mso-wrap-distance-right:29.75pt;mso-wrap-distance-bottom:72.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" filled="f" stroked="f">
                <v:textbox style="mso-fit-shape-to-text:t" inset="0,0,0,0">
                  <w:txbxContent>
                    <w:p w:rsidR="00E30472" w:rsidRDefault="00E30472">
                      <w:pPr>
                        <w:pStyle w:val="150"/>
                        <w:shd w:val="clear" w:color="auto" w:fill="auto"/>
                        <w:spacing w:line="150" w:lineRule="exact"/>
                      </w:pPr>
                      <w:r>
                        <w:rPr>
                          <w:rStyle w:val="15Exact"/>
                          <w:rFonts w:cs="Microsoft Sans Serif"/>
                          <w:color w:val="000000"/>
                        </w:rPr>
                        <w:t>2</w:t>
                      </w:r>
                      <w:r>
                        <w:rPr>
                          <w:rStyle w:val="150ptExact"/>
                          <w:rFonts w:cs="Microsoft Sans Serif"/>
                          <w:color w:val="000000"/>
                        </w:rPr>
                        <w:t>.</w:t>
                      </w:r>
                      <w:r>
                        <w:rPr>
                          <w:rStyle w:val="15Exact"/>
                          <w:rFonts w:cs="Microsoft Sans Serif"/>
                          <w:color w:val="000000"/>
                        </w:rPr>
                        <w:t>12.2</w:t>
                      </w:r>
                    </w:p>
                  </w:txbxContent>
                </v:textbox>
                <w10:wrap type="topAndBottom" anchorx="margin"/>
              </v:shape>
            </w:pict>
          </mc:Fallback>
        </mc:AlternateContent>
      </w:r>
      <w:r>
        <w:rPr>
          <w:noProof/>
        </w:rPr>
        <mc:AlternateContent>
          <mc:Choice Requires="wps">
            <w:drawing>
              <wp:anchor distT="0" distB="536575" distL="121920" distR="384175" simplePos="0" relativeHeight="251665408" behindDoc="1" locked="0" layoutInCell="1" allowOverlap="1">
                <wp:simplePos x="0" y="0"/>
                <wp:positionH relativeFrom="margin">
                  <wp:posOffset>121920</wp:posOffset>
                </wp:positionH>
                <wp:positionV relativeFrom="paragraph">
                  <wp:posOffset>2455545</wp:posOffset>
                </wp:positionV>
                <wp:extent cx="347345" cy="135255"/>
                <wp:effectExtent l="0" t="0" r="0" b="0"/>
                <wp:wrapTopAndBottom/>
                <wp:docPr id="10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34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
                                <w:color w:val="000000"/>
                              </w:rPr>
                              <w:t>2.12.3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left:0;text-align:left;margin-left:9.6pt;margin-top:193.35pt;width:27.35pt;height:10.65pt;z-index:-251651072;visibility:visible;mso-wrap-style:square;mso-width-percent:0;mso-height-percent:0;mso-wrap-distance-left:9.6pt;mso-wrap-distance-top:0;mso-wrap-distance-right:30.25pt;mso-wrap-distance-bottom:42.2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" filled="f" stroked="f">
                <v:textbox style="mso-fit-shape-to-text:t" inset="0,0,0,0">
                  <w:txbxContent>
                    <w:p w:rsidR="00E30472" w:rsidRDefault="00E30472">
                      <w:pPr>
                        <w:pStyle w:val="121"/>
                        <w:shd w:val="clear" w:color="auto" w:fill="auto"/>
                        <w:spacing w:line="170" w:lineRule="exact"/>
                        <w:ind w:firstLine="0"/>
                        <w:jc w:val="left"/>
                      </w:pPr>
                      <w:r>
                        <w:rPr>
                          <w:rStyle w:val="12Exact"/>
                          <w:color w:val="000000"/>
                        </w:rPr>
                        <w:t>2.12.3</w:t>
                      </w:r>
                    </w:p>
                  </w:txbxContent>
                </v:textbox>
                <w10:wrap type="topAndBottom" anchorx="margin"/>
              </v:shape>
            </w:pict>
          </mc:Fallback>
        </mc:AlternateContent>
      </w:r>
      <w:r>
        <w:rPr>
          <w:noProof/>
        </w:rPr>
        <mc:AlternateContent>
          <mc:Choice Requires="wps">
            <w:drawing>
              <wp:anchor distT="0" distB="557530" distL="121920" distR="377825" simplePos="0" relativeHeight="251666432" behindDoc="1" locked="0" layoutInCell="1" allowOverlap="1">
                <wp:simplePos x="0" y="0"/>
                <wp:positionH relativeFrom="margin">
                  <wp:posOffset>121920</wp:posOffset>
                </wp:positionH>
                <wp:positionV relativeFrom="paragraph">
                  <wp:posOffset>3123565</wp:posOffset>
                </wp:positionV>
                <wp:extent cx="353695" cy="128905"/>
                <wp:effectExtent l="0" t="0" r="635" b="0"/>
                <wp:wrapTopAndBottom/>
                <wp:docPr id="10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128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
                                <w:color w:val="000000"/>
                              </w:rPr>
                              <w:t>2.12.4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left:0;text-align:left;margin-left:9.6pt;margin-top:245.95pt;width:27.85pt;height:10.15pt;z-index:-251650048;visibility:visible;mso-wrap-style:square;mso-width-percent:0;mso-height-percent:0;mso-wrap-distance-left:9.6pt;mso-wrap-distance-top:0;mso-wrap-distance-right:29.75pt;mso-wrap-distance-bottom:43.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" filled="f" stroked="f">
                <v:textbox style="mso-fit-shape-to-text:t" inset="0,0,0,0">
                  <w:txbxContent>
                    <w:p w:rsidR="00E30472" w:rsidRDefault="00E30472">
                      <w:pPr>
                        <w:pStyle w:val="121"/>
                        <w:shd w:val="clear" w:color="auto" w:fill="auto"/>
                        <w:spacing w:line="170" w:lineRule="exact"/>
                        <w:ind w:firstLine="0"/>
                        <w:jc w:val="left"/>
                      </w:pPr>
                      <w:r>
                        <w:rPr>
                          <w:rStyle w:val="12Exact"/>
                          <w:color w:val="000000"/>
                        </w:rPr>
                        <w:t>2.12.4</w:t>
                      </w:r>
                    </w:p>
                  </w:txbxContent>
                </v:textbox>
                <w10:wrap type="topAndBottom" anchorx="margin"/>
              </v:shape>
            </w:pict>
          </mc:Fallback>
        </mc:AlternateContent>
      </w:r>
      <w:r>
        <w:rPr>
          <w:noProof/>
        </w:rPr>
        <mc:AlternateContent>
          <mc:Choice Requires="wps">
            <w:drawing>
              <wp:anchor distT="0" distB="706755" distL="121920" distR="384175" simplePos="0" relativeHeight="251667456" behindDoc="1" locked="0" layoutInCell="1" allowOverlap="1">
                <wp:simplePos x="0" y="0"/>
                <wp:positionH relativeFrom="margin">
                  <wp:posOffset>121920</wp:posOffset>
                </wp:positionH>
                <wp:positionV relativeFrom="paragraph">
                  <wp:posOffset>3803015</wp:posOffset>
                </wp:positionV>
                <wp:extent cx="347345" cy="135255"/>
                <wp:effectExtent l="0" t="2540" r="0" b="0"/>
                <wp:wrapTopAndBottom/>
                <wp:docPr id="1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34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
                                <w:color w:val="000000"/>
                              </w:rPr>
                              <w:t>2.12.5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35" type="#_x0000_t202" style="position:absolute;left:0;text-align:left;margin-left:9.6pt;margin-top:299.45pt;width:27.35pt;height:10.65pt;z-index:-251649024;visibility:visible;mso-wrap-style:square;mso-width-percent:0;mso-height-percent:0;mso-wrap-distance-left:9.6pt;mso-wrap-distance-top:0;mso-wrap-distance-right:30.25pt;mso-wrap-distance-bottom:55.6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" filled="f" stroked="f">
                <v:textbox style="mso-fit-shape-to-text:t" inset="0,0,0,0">
                  <w:txbxContent>
                    <w:p w:rsidR="00E30472" w:rsidRDefault="00E30472">
                      <w:pPr>
                        <w:pStyle w:val="121"/>
                        <w:shd w:val="clear" w:color="auto" w:fill="auto"/>
                        <w:spacing w:line="170" w:lineRule="exact"/>
                        <w:ind w:firstLine="0"/>
                        <w:jc w:val="left"/>
                      </w:pPr>
                      <w:r>
                        <w:rPr>
                          <w:rStyle w:val="12Exact"/>
                          <w:color w:val="000000"/>
                        </w:rPr>
                        <w:t>2.12.5</w:t>
                      </w:r>
                    </w:p>
                  </w:txbxContent>
                </v:textbox>
                <w10:wrap type="topAndBottom" anchorx="margin"/>
              </v:shape>
            </w:pict>
          </mc:Fallback>
        </mc:AlternateContent>
      </w:r>
      <w:r>
        <w:rPr>
          <w:noProof/>
        </w:rPr>
        <mc:AlternateContent>
          <mc:Choice Requires="wps">
            <w:drawing>
              <wp:anchor distT="0" distB="394335" distL="121920" distR="377825" simplePos="0" relativeHeight="251668480" behindDoc="1" locked="0" layoutInCell="1" allowOverlap="1">
                <wp:simplePos x="0" y="0"/>
                <wp:positionH relativeFrom="margin">
                  <wp:posOffset>121920</wp:posOffset>
                </wp:positionH>
                <wp:positionV relativeFrom="paragraph">
                  <wp:posOffset>4631055</wp:posOffset>
                </wp:positionV>
                <wp:extent cx="353695" cy="147955"/>
                <wp:effectExtent l="0" t="1905" r="635" b="2540"/>
                <wp:wrapTopAndBottom/>
                <wp:docPr id="10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6"/>
                              <w:shd w:val="clear" w:color="auto" w:fill="auto"/>
                              <w:spacing w:line="190" w:lineRule="exact"/>
                            </w:pPr>
                            <w:r>
                              <w:rPr>
                                <w:rStyle w:val="16Exact"/>
                                <w:color w:val="000000"/>
                              </w:rPr>
                              <w:t>2</w:t>
                            </w:r>
                            <w:r>
                              <w:rPr>
                                <w:rStyle w:val="16MicrosoftSansSerif"/>
                                <w:color w:val="000000"/>
                              </w:rPr>
                              <w:t>.</w:t>
                            </w:r>
                            <w:r>
                              <w:rPr>
                                <w:rStyle w:val="16Exact"/>
                                <w:color w:val="000000"/>
                              </w:rPr>
                              <w:t>12.6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6" type="#_x0000_t202" style="position:absolute;left:0;text-align:left;margin-left:9.6pt;margin-top:364.65pt;width:27.85pt;height:11.65pt;z-index:-251648000;visibility:visible;mso-wrap-style:square;mso-width-percent:0;mso-height-percent:0;mso-wrap-distance-left:9.6pt;mso-wrap-distance-top:0;mso-wrap-distance-right:29.75pt;mso-wrap-distance-bottom:31.0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eKjrwIAALM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" filled="f" stroked="f">
                <v:textbox style="mso-fit-shape-to-text:t" inset="0,0,0,0">
                  <w:txbxContent>
                    <w:p w:rsidR="00E30472" w:rsidRDefault="00E30472">
                      <w:pPr>
                        <w:pStyle w:val="16"/>
                        <w:shd w:val="clear" w:color="auto" w:fill="auto"/>
                        <w:spacing w:line="190" w:lineRule="exact"/>
                      </w:pPr>
                      <w:r>
                        <w:rPr>
                          <w:rStyle w:val="16Exact"/>
                          <w:color w:val="000000"/>
                        </w:rPr>
                        <w:t>2</w:t>
                      </w:r>
                      <w:r>
                        <w:rPr>
                          <w:rStyle w:val="16MicrosoftSansSerif"/>
                          <w:color w:val="000000"/>
                        </w:rPr>
                        <w:t>.</w:t>
                      </w:r>
                      <w:r>
                        <w:rPr>
                          <w:rStyle w:val="16Exact"/>
                          <w:color w:val="000000"/>
                        </w:rPr>
                        <w:t>12.6</w:t>
                      </w:r>
                    </w:p>
                  </w:txbxContent>
                </v:textbox>
                <w10:wrap type="topAndBottom" anchorx="margin"/>
              </v:shape>
            </w:pict>
          </mc:Fallback>
        </mc:AlternateContent>
      </w:r>
      <w:r>
        <w:rPr>
          <w:noProof/>
        </w:rPr>
        <mc:AlternateContent>
          <mc:Choice Requires="wps">
            <w:drawing>
              <wp:anchor distT="0" distB="534035" distL="63500" distR="536575" simplePos="0" relativeHeight="251669504" behindDoc="1" locked="0" layoutInCell="1" allowOverlap="1">
                <wp:simplePos x="0" y="0"/>
                <wp:positionH relativeFrom="margin">
                  <wp:posOffset>1139825</wp:posOffset>
                </wp:positionH>
                <wp:positionV relativeFrom="paragraph">
                  <wp:posOffset>72390</wp:posOffset>
                </wp:positionV>
                <wp:extent cx="1944370" cy="295910"/>
                <wp:effectExtent l="0" t="0" r="1905" b="3175"/>
                <wp:wrapTopAndBottom/>
                <wp:docPr id="10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4370" cy="295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11" w:lineRule="exact"/>
                              <w:ind w:right="40" w:firstLine="0"/>
                              <w:jc w:val="center"/>
                            </w:pPr>
                            <w:r>
                              <w:rPr>
                                <w:rStyle w:val="12Exact9"/>
                              </w:rPr>
                              <w:t>Наименование основания для отката в</w:t>
                            </w:r>
                            <w:r>
                              <w:rPr>
                                <w:rStyle w:val="12Exact9"/>
                              </w:rPr>
                              <w:br/>
                              <w:t xml:space="preserve">соответствии </w:t>
                            </w:r>
                            <w:r>
                              <w:rPr>
                                <w:rStyle w:val="12Exact8"/>
                                <w:color w:val="000000"/>
                              </w:rPr>
                              <w:t xml:space="preserve">с </w:t>
                            </w:r>
                            <w:r>
                              <w:rPr>
                                <w:rStyle w:val="12Exact9"/>
                              </w:rPr>
                              <w:t>единым стандартом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37" type="#_x0000_t202" style="position:absolute;left:0;text-align:left;margin-left:89.75pt;margin-top:5.7pt;width:153.1pt;height:23.3pt;z-index:-251646976;visibility:visible;mso-wrap-style:square;mso-width-percent:0;mso-height-percent:0;mso-wrap-distance-left:5pt;mso-wrap-distance-top:0;mso-wrap-distance-right:42.25pt;mso-wrap-distance-bottom:42.0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" filled="f" stroked="f">
                <v:textbox style="mso-fit-shape-to-text:t" inset="0,0,0,0">
                  <w:txbxContent>
                    <w:p w:rsidR="00E30472" w:rsidRDefault="00E30472">
                      <w:pPr>
                        <w:pStyle w:val="121"/>
                        <w:shd w:val="clear" w:color="auto" w:fill="auto"/>
                        <w:spacing w:line="211" w:lineRule="exact"/>
                        <w:ind w:right="40" w:firstLine="0"/>
                        <w:jc w:val="center"/>
                      </w:pPr>
                      <w:r>
                        <w:rPr>
                          <w:rStyle w:val="12Exact9"/>
                        </w:rPr>
                        <w:t>Наименование основания для отката в</w:t>
                      </w:r>
                      <w:r>
                        <w:rPr>
                          <w:rStyle w:val="12Exact9"/>
                        </w:rPr>
                        <w:br/>
                        <w:t xml:space="preserve">соответствии </w:t>
                      </w:r>
                      <w:r>
                        <w:rPr>
                          <w:rStyle w:val="12Exact8"/>
                          <w:color w:val="000000"/>
                        </w:rPr>
                        <w:t xml:space="preserve">с </w:t>
                      </w:r>
                      <w:r>
                        <w:rPr>
                          <w:rStyle w:val="12Exact9"/>
                        </w:rPr>
                        <w:t>единым стандартом</w:t>
                      </w:r>
                    </w:p>
                  </w:txbxContent>
                </v:textbox>
                <w10:wrap type="topAndBottom" anchorx="margin"/>
              </v:shape>
            </w:pict>
          </mc:Fallback>
        </mc:AlternateContent>
      </w:r>
      <w:r>
        <w:rPr>
          <w:noProof/>
        </w:rPr>
        <mc:AlternateContent>
          <mc:Choice Requires="wps">
            <w:drawing>
              <wp:anchor distT="0" distB="18415" distL="63500" distR="91440" simplePos="0" relativeHeight="251670528" behindDoc="1" locked="0" layoutInCell="1" allowOverlap="1">
                <wp:simplePos x="0" y="0"/>
                <wp:positionH relativeFrom="margin">
                  <wp:posOffset>853440</wp:posOffset>
                </wp:positionH>
                <wp:positionV relativeFrom="paragraph">
                  <wp:posOffset>876935</wp:posOffset>
                </wp:positionV>
                <wp:extent cx="2505710" cy="543560"/>
                <wp:effectExtent l="0" t="635" r="3175" b="0"/>
                <wp:wrapTopAndBottom/>
                <wp:docPr id="10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710" cy="543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tabs>
                                <w:tab w:val="left" w:leader="underscore" w:pos="3912"/>
                              </w:tabs>
                              <w:spacing w:line="206" w:lineRule="exact"/>
                              <w:ind w:firstLine="0"/>
                              <w:jc w:val="left"/>
                            </w:pPr>
                            <w:r>
                              <w:rPr>
                                <w:rStyle w:val="12Exact9"/>
                              </w:rPr>
                              <w:t xml:space="preserve">Представленные заявителем документы содержат подчистки </w:t>
                            </w:r>
                            <w:r>
                              <w:rPr>
                                <w:rStyle w:val="12Exact"/>
                                <w:color w:val="000000"/>
                              </w:rPr>
                              <w:t xml:space="preserve">и </w:t>
                            </w:r>
                            <w:r>
                              <w:rPr>
                                <w:rStyle w:val="12Exact9"/>
                              </w:rPr>
                              <w:t xml:space="preserve">исправления текста, не заверенные в порядке, установленном законодательством </w:t>
                            </w:r>
                            <w:r>
                              <w:rPr>
                                <w:rStyle w:val="12Exact7"/>
                                <w:color w:val="000000"/>
                              </w:rPr>
                              <w:t>Российской Федерации</w:t>
                            </w:r>
                            <w:r>
                              <w:rPr>
                                <w:rStyle w:val="12Exact"/>
                                <w:color w:val="000000"/>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38" type="#_x0000_t202" style="position:absolute;left:0;text-align:left;margin-left:67.2pt;margin-top:69.05pt;width:197.3pt;height:42.8pt;z-index:-251645952;visibility:visible;mso-wrap-style:square;mso-width-percent:0;mso-height-percent:0;mso-wrap-distance-left:5pt;mso-wrap-distance-top:0;mso-wrap-distance-right:7.2pt;mso-wrap-distance-bottom:1.4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" filled="f" stroked="f">
                <v:textbox style="mso-fit-shape-to-text:t" inset="0,0,0,0">
                  <w:txbxContent>
                    <w:p w:rsidR="00E30472" w:rsidRDefault="00E30472">
                      <w:pPr>
                        <w:pStyle w:val="121"/>
                        <w:shd w:val="clear" w:color="auto" w:fill="auto"/>
                        <w:tabs>
                          <w:tab w:val="left" w:leader="underscore" w:pos="3912"/>
                        </w:tabs>
                        <w:spacing w:line="206" w:lineRule="exact"/>
                        <w:ind w:firstLine="0"/>
                        <w:jc w:val="left"/>
                      </w:pPr>
                      <w:r>
                        <w:rPr>
                          <w:rStyle w:val="12Exact9"/>
                        </w:rPr>
                        <w:t xml:space="preserve">Представленные заявителем документы содержат подчистки </w:t>
                      </w:r>
                      <w:r>
                        <w:rPr>
                          <w:rStyle w:val="12Exact"/>
                          <w:color w:val="000000"/>
                        </w:rPr>
                        <w:t xml:space="preserve">и </w:t>
                      </w:r>
                      <w:r>
                        <w:rPr>
                          <w:rStyle w:val="12Exact9"/>
                        </w:rPr>
                        <w:t xml:space="preserve">исправления текста, не заверенные в порядке, установленном законодательством </w:t>
                      </w:r>
                      <w:r>
                        <w:rPr>
                          <w:rStyle w:val="12Exact7"/>
                          <w:color w:val="000000"/>
                        </w:rPr>
                        <w:t>Российской Федерации</w:t>
                      </w:r>
                      <w:r>
                        <w:rPr>
                          <w:rStyle w:val="12Exact"/>
                          <w:color w:val="000000"/>
                        </w:rPr>
                        <w:tab/>
                      </w:r>
                    </w:p>
                  </w:txbxContent>
                </v:textbox>
                <w10:wrap type="topAndBottom" anchorx="margin"/>
              </v:shape>
            </w:pict>
          </mc:Fallback>
        </mc:AlternateContent>
      </w:r>
      <w:r>
        <w:rPr>
          <w:noProof/>
        </w:rPr>
        <mc:AlternateContent>
          <mc:Choice Requires="wps">
            <w:drawing>
              <wp:anchor distT="0" distB="382270" distL="63500" distR="146050" simplePos="0" relativeHeight="251671552" behindDoc="1" locked="0" layoutInCell="1" allowOverlap="1">
                <wp:simplePos x="0" y="0"/>
                <wp:positionH relativeFrom="margin">
                  <wp:posOffset>853440</wp:posOffset>
                </wp:positionH>
                <wp:positionV relativeFrom="paragraph">
                  <wp:posOffset>1416685</wp:posOffset>
                </wp:positionV>
                <wp:extent cx="2450465" cy="670560"/>
                <wp:effectExtent l="0" t="0" r="1270" b="0"/>
                <wp:wrapTopAndBottom/>
                <wp:docPr id="10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0465" cy="670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 xml:space="preserve">Документы содержат повреждения, наличие которых нс позволяет </w:t>
                            </w:r>
                            <w:r>
                              <w:rPr>
                                <w:rStyle w:val="12Exact"/>
                                <w:color w:val="000000"/>
                              </w:rPr>
                              <w:t xml:space="preserve">в </w:t>
                            </w:r>
                            <w:r>
                              <w:rPr>
                                <w:rStyle w:val="12Exact9"/>
                              </w:rPr>
                              <w:t xml:space="preserve">полном объеме использовать информацию </w:t>
                            </w:r>
                            <w:r>
                              <w:rPr>
                                <w:rStyle w:val="12Exact6"/>
                                <w:color w:val="000000"/>
                              </w:rPr>
                              <w:t xml:space="preserve">и </w:t>
                            </w:r>
                            <w:r>
                              <w:rPr>
                                <w:rStyle w:val="12Exact9"/>
                              </w:rPr>
                              <w:t xml:space="preserve">сведения, содержащиеся в документах </w:t>
                            </w:r>
                            <w:r>
                              <w:rPr>
                                <w:rStyle w:val="12Exact"/>
                                <w:color w:val="000000"/>
                              </w:rPr>
                              <w:t xml:space="preserve">для </w:t>
                            </w:r>
                            <w:r>
                              <w:rPr>
                                <w:rStyle w:val="12Exact9"/>
                              </w:rPr>
                              <w:t>предоставления 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39" type="#_x0000_t202" style="position:absolute;left:0;text-align:left;margin-left:67.2pt;margin-top:111.55pt;width:192.95pt;height:52.8pt;z-index:-251644928;visibility:visible;mso-wrap-style:square;mso-width-percent:0;mso-height-percent:0;mso-wrap-distance-left:5pt;mso-wrap-distance-top:0;mso-wrap-distance-right:11.5pt;mso-wrap-distance-bottom:30.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 xml:space="preserve">Документы содержат повреждения, наличие которых нс позволяет </w:t>
                      </w:r>
                      <w:r>
                        <w:rPr>
                          <w:rStyle w:val="12Exact"/>
                          <w:color w:val="000000"/>
                        </w:rPr>
                        <w:t xml:space="preserve">в </w:t>
                      </w:r>
                      <w:r>
                        <w:rPr>
                          <w:rStyle w:val="12Exact9"/>
                        </w:rPr>
                        <w:t xml:space="preserve">полном объеме использовать информацию </w:t>
                      </w:r>
                      <w:r>
                        <w:rPr>
                          <w:rStyle w:val="12Exact6"/>
                          <w:color w:val="000000"/>
                        </w:rPr>
                        <w:t xml:space="preserve">и </w:t>
                      </w:r>
                      <w:r>
                        <w:rPr>
                          <w:rStyle w:val="12Exact9"/>
                        </w:rPr>
                        <w:t xml:space="preserve">сведения, содержащиеся в документах </w:t>
                      </w:r>
                      <w:r>
                        <w:rPr>
                          <w:rStyle w:val="12Exact"/>
                          <w:color w:val="000000"/>
                        </w:rPr>
                        <w:t xml:space="preserve">для </w:t>
                      </w:r>
                      <w:r>
                        <w:rPr>
                          <w:rStyle w:val="12Exact9"/>
                        </w:rPr>
                        <w:t>предоставления услуги</w:t>
                      </w:r>
                    </w:p>
                  </w:txbxContent>
                </v:textbox>
                <w10:wrap type="topAndBottom" anchorx="margin"/>
              </v:shape>
            </w:pict>
          </mc:Fallback>
        </mc:AlternateContent>
      </w:r>
      <w:r>
        <w:rPr>
          <w:noProof/>
        </w:rPr>
        <mc:AlternateContent>
          <mc:Choice Requires="wps">
            <w:drawing>
              <wp:anchor distT="0" distB="16510" distL="63500" distR="164465" simplePos="0" relativeHeight="251672576" behindDoc="1" locked="0" layoutInCell="1" allowOverlap="1">
                <wp:simplePos x="0" y="0"/>
                <wp:positionH relativeFrom="margin">
                  <wp:posOffset>853440</wp:posOffset>
                </wp:positionH>
                <wp:positionV relativeFrom="paragraph">
                  <wp:posOffset>2443480</wp:posOffset>
                </wp:positionV>
                <wp:extent cx="2432050" cy="679450"/>
                <wp:effectExtent l="0" t="0" r="635" b="1270"/>
                <wp:wrapTopAndBottom/>
                <wp:docPr id="10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0" cy="679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 xml:space="preserve">Представленные документы </w:t>
                            </w:r>
                            <w:r>
                              <w:rPr>
                                <w:rStyle w:val="12Exact"/>
                                <w:color w:val="000000"/>
                              </w:rPr>
                              <w:t xml:space="preserve">или </w:t>
                            </w:r>
                            <w:r>
                              <w:rPr>
                                <w:rStyle w:val="12Exact9"/>
                              </w:rPr>
                              <w:t xml:space="preserve">сведения утратили силу </w:t>
                            </w:r>
                            <w:r>
                              <w:rPr>
                                <w:rStyle w:val="12Exact"/>
                                <w:color w:val="000000"/>
                              </w:rPr>
                              <w:t xml:space="preserve">на </w:t>
                            </w:r>
                            <w:r>
                              <w:rPr>
                                <w:rStyle w:val="12Exact9"/>
                              </w:rPr>
                              <w:t xml:space="preserve">момент обращения </w:t>
                            </w:r>
                            <w:r>
                              <w:rPr>
                                <w:rStyle w:val="12Exact8"/>
                                <w:color w:val="000000"/>
                              </w:rPr>
                              <w:t xml:space="preserve">за </w:t>
                            </w:r>
                            <w:r>
                              <w:rPr>
                                <w:rStyle w:val="12Exact9"/>
                              </w:rPr>
                              <w:t>услугой (документ, удостоверяющий полномочия представителя заявителя, в случае обращения за предоставлением услуги указанным лицом)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6" o:spid="_x0000_s1040" type="#_x0000_t202" style="position:absolute;left:0;text-align:left;margin-left:67.2pt;margin-top:192.4pt;width:191.5pt;height:53.5pt;z-index:-251643904;visibility:visible;mso-wrap-style:square;mso-width-percent:0;mso-height-percent:0;mso-wrap-distance-left:5pt;mso-wrap-distance-top:0;mso-wrap-distance-right:12.95pt;mso-wrap-distance-bottom:1.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 xml:space="preserve">Представленные документы </w:t>
                      </w:r>
                      <w:r>
                        <w:rPr>
                          <w:rStyle w:val="12Exact"/>
                          <w:color w:val="000000"/>
                        </w:rPr>
                        <w:t xml:space="preserve">или </w:t>
                      </w:r>
                      <w:r>
                        <w:rPr>
                          <w:rStyle w:val="12Exact9"/>
                        </w:rPr>
                        <w:t xml:space="preserve">сведения утратили силу </w:t>
                      </w:r>
                      <w:r>
                        <w:rPr>
                          <w:rStyle w:val="12Exact"/>
                          <w:color w:val="000000"/>
                        </w:rPr>
                        <w:t xml:space="preserve">на </w:t>
                      </w:r>
                      <w:r>
                        <w:rPr>
                          <w:rStyle w:val="12Exact9"/>
                        </w:rPr>
                        <w:t xml:space="preserve">момент обращения </w:t>
                      </w:r>
                      <w:r>
                        <w:rPr>
                          <w:rStyle w:val="12Exact8"/>
                          <w:color w:val="000000"/>
                        </w:rPr>
                        <w:t xml:space="preserve">за </w:t>
                      </w:r>
                      <w:r>
                        <w:rPr>
                          <w:rStyle w:val="12Exact9"/>
                        </w:rPr>
                        <w:t>услугой (документ, удостоверяющий полномочия представителя заявителя, в случае обращения за предоставлением услуги указанным лицом)</w:t>
                      </w:r>
                    </w:p>
                  </w:txbxContent>
                </v:textbox>
                <w10:wrap type="topAndBottom" anchorx="margin"/>
              </v:shape>
            </w:pict>
          </mc:Fallback>
        </mc:AlternateContent>
      </w:r>
      <w:r>
        <w:rPr>
          <w:noProof/>
        </w:rPr>
        <mc:AlternateContent>
          <mc:Choice Requires="wps">
            <w:drawing>
              <wp:anchor distT="0" distB="162560" distL="63500" distR="237490" simplePos="0" relativeHeight="251673600" behindDoc="1" locked="0" layoutInCell="1" allowOverlap="1">
                <wp:simplePos x="0" y="0"/>
                <wp:positionH relativeFrom="margin">
                  <wp:posOffset>853440</wp:posOffset>
                </wp:positionH>
                <wp:positionV relativeFrom="paragraph">
                  <wp:posOffset>3110865</wp:posOffset>
                </wp:positionV>
                <wp:extent cx="2359025" cy="548640"/>
                <wp:effectExtent l="0" t="0" r="0" b="0"/>
                <wp:wrapTopAndBottom/>
                <wp:docPr id="10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9025" cy="548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 xml:space="preserve">Подача запроса </w:t>
                            </w:r>
                            <w:r>
                              <w:rPr>
                                <w:rStyle w:val="12Exact"/>
                                <w:color w:val="000000"/>
                              </w:rPr>
                              <w:t xml:space="preserve">о </w:t>
                            </w:r>
                            <w:r>
                              <w:rPr>
                                <w:rStyle w:val="12Exact9"/>
                              </w:rPr>
                              <w:t xml:space="preserve">предоставлении услуги </w:t>
                            </w:r>
                            <w:r>
                              <w:rPr>
                                <w:rStyle w:val="12Exact"/>
                                <w:color w:val="000000"/>
                              </w:rPr>
                              <w:t xml:space="preserve">и </w:t>
                            </w:r>
                            <w:r>
                              <w:rPr>
                                <w:rStyle w:val="12Exact9"/>
                              </w:rPr>
                              <w:t>документов, необходимых для предоставления услуги, в электронной форме с нарушением установленных требований</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41" type="#_x0000_t202" style="position:absolute;left:0;text-align:left;margin-left:67.2pt;margin-top:244.95pt;width:185.75pt;height:43.2pt;z-index:-251642880;visibility:visible;mso-wrap-style:square;mso-width-percent:0;mso-height-percent:0;mso-wrap-distance-left:5pt;mso-wrap-distance-top:0;mso-wrap-distance-right:18.7pt;mso-wrap-distance-bottom:12.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 xml:space="preserve">Подача запроса </w:t>
                      </w:r>
                      <w:r>
                        <w:rPr>
                          <w:rStyle w:val="12Exact"/>
                          <w:color w:val="000000"/>
                        </w:rPr>
                        <w:t xml:space="preserve">о </w:t>
                      </w:r>
                      <w:r>
                        <w:rPr>
                          <w:rStyle w:val="12Exact9"/>
                        </w:rPr>
                        <w:t xml:space="preserve">предоставлении услуги </w:t>
                      </w:r>
                      <w:r>
                        <w:rPr>
                          <w:rStyle w:val="12Exact"/>
                          <w:color w:val="000000"/>
                        </w:rPr>
                        <w:t xml:space="preserve">и </w:t>
                      </w:r>
                      <w:r>
                        <w:rPr>
                          <w:rStyle w:val="12Exact9"/>
                        </w:rPr>
                        <w:t>документов, необходимых для предоставления услуги, в электронной форме с нарушением установленных требований</w:t>
                      </w:r>
                    </w:p>
                  </w:txbxContent>
                </v:textbox>
                <w10:wrap type="topAndBottom" anchorx="margin"/>
              </v:shape>
            </w:pict>
          </mc:Fallback>
        </mc:AlternateContent>
      </w:r>
      <w:r>
        <w:rPr>
          <w:noProof/>
        </w:rPr>
        <mc:AlternateContent>
          <mc:Choice Requires="wps">
            <w:drawing>
              <wp:anchor distT="0" distB="314960" distL="63500" distR="63500" simplePos="0" relativeHeight="251674624" behindDoc="1" locked="0" layoutInCell="1" allowOverlap="1">
                <wp:simplePos x="0" y="0"/>
                <wp:positionH relativeFrom="margin">
                  <wp:posOffset>853440</wp:posOffset>
                </wp:positionH>
                <wp:positionV relativeFrom="paragraph">
                  <wp:posOffset>3799840</wp:posOffset>
                </wp:positionV>
                <wp:extent cx="2548255" cy="542290"/>
                <wp:effectExtent l="0" t="0" r="0" b="1270"/>
                <wp:wrapTopAndBottom/>
                <wp:docPr id="10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54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 xml:space="preserve">Некорректное заполнение обязательных полей </w:t>
                            </w:r>
                            <w:r>
                              <w:rPr>
                                <w:rStyle w:val="12Exact"/>
                                <w:color w:val="000000"/>
                              </w:rPr>
                              <w:t xml:space="preserve">в </w:t>
                            </w:r>
                            <w:r>
                              <w:rPr>
                                <w:rStyle w:val="12Exact9"/>
                              </w:rPr>
                              <w:t xml:space="preserve">форме запроса, п том числе </w:t>
                            </w:r>
                            <w:r>
                              <w:rPr>
                                <w:rStyle w:val="12Exact"/>
                                <w:color w:val="000000"/>
                              </w:rPr>
                              <w:t xml:space="preserve">в </w:t>
                            </w:r>
                            <w:r>
                              <w:rPr>
                                <w:rStyle w:val="12Exact9"/>
                              </w:rPr>
                              <w:t xml:space="preserve">интерактивной форме запроса па </w:t>
                            </w:r>
                            <w:r>
                              <w:rPr>
                                <w:rStyle w:val="12Exact"/>
                                <w:color w:val="000000"/>
                                <w:lang w:val="en-US" w:eastAsia="en-US"/>
                              </w:rPr>
                              <w:t>EI</w:t>
                            </w:r>
                            <w:r>
                              <w:rPr>
                                <w:rStyle w:val="12Exact9"/>
                              </w:rPr>
                              <w:t>1ГУ (недостоверное, неполное, либо неправильное заполнение)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42" type="#_x0000_t202" style="position:absolute;left:0;text-align:left;margin-left:67.2pt;margin-top:299.2pt;width:200.65pt;height:42.7pt;z-index:-251641856;visibility:visible;mso-wrap-style:square;mso-width-percent:0;mso-height-percent:0;mso-wrap-distance-left:5pt;mso-wrap-distance-top:0;mso-wrap-distance-right:5pt;mso-wrap-distance-bottom:24.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 xml:space="preserve">Некорректное заполнение обязательных полей </w:t>
                      </w:r>
                      <w:r>
                        <w:rPr>
                          <w:rStyle w:val="12Exact"/>
                          <w:color w:val="000000"/>
                        </w:rPr>
                        <w:t xml:space="preserve">в </w:t>
                      </w:r>
                      <w:r>
                        <w:rPr>
                          <w:rStyle w:val="12Exact9"/>
                        </w:rPr>
                        <w:t xml:space="preserve">форме запроса, п том числе </w:t>
                      </w:r>
                      <w:r>
                        <w:rPr>
                          <w:rStyle w:val="12Exact"/>
                          <w:color w:val="000000"/>
                        </w:rPr>
                        <w:t xml:space="preserve">в </w:t>
                      </w:r>
                      <w:r>
                        <w:rPr>
                          <w:rStyle w:val="12Exact9"/>
                        </w:rPr>
                        <w:t xml:space="preserve">интерактивной форме запроса па </w:t>
                      </w:r>
                      <w:r>
                        <w:rPr>
                          <w:rStyle w:val="12Exact"/>
                          <w:color w:val="000000"/>
                          <w:lang w:val="en-US" w:eastAsia="en-US"/>
                        </w:rPr>
                        <w:t>EI</w:t>
                      </w:r>
                      <w:r>
                        <w:rPr>
                          <w:rStyle w:val="12Exact9"/>
                        </w:rPr>
                        <w:t>1ГУ (недостоверное, неполное, либо неправильное заполнение)</w:t>
                      </w:r>
                    </w:p>
                  </w:txbxContent>
                </v:textbox>
                <w10:wrap type="topAndBottom" anchorx="margin"/>
              </v:shape>
            </w:pict>
          </mc:Fallback>
        </mc:AlternateContent>
      </w:r>
      <w:r>
        <w:rPr>
          <w:noProof/>
        </w:rPr>
        <mc:AlternateContent>
          <mc:Choice Requires="wps">
            <w:drawing>
              <wp:anchor distT="0" distB="259080" distL="63500" distR="91440" simplePos="0" relativeHeight="251675648" behindDoc="1" locked="0" layoutInCell="1" allowOverlap="1">
                <wp:simplePos x="0" y="0"/>
                <wp:positionH relativeFrom="margin">
                  <wp:posOffset>853440</wp:posOffset>
                </wp:positionH>
                <wp:positionV relativeFrom="paragraph">
                  <wp:posOffset>4634230</wp:posOffset>
                </wp:positionV>
                <wp:extent cx="2505710" cy="280035"/>
                <wp:effectExtent l="0" t="0" r="3175" b="635"/>
                <wp:wrapTopAndBottom/>
                <wp:docPr id="9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5710"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2" w:lineRule="exact"/>
                              <w:ind w:firstLine="0"/>
                              <w:jc w:val="both"/>
                            </w:pPr>
                            <w:r>
                              <w:rPr>
                                <w:rStyle w:val="12Exact9"/>
                              </w:rPr>
                              <w:t xml:space="preserve">Представление неполного комплекта документов, необходимых </w:t>
                            </w:r>
                            <w:r>
                              <w:rPr>
                                <w:rStyle w:val="12Exact8"/>
                                <w:color w:val="000000"/>
                              </w:rPr>
                              <w:t xml:space="preserve">для предоставления </w:t>
                            </w:r>
                            <w:r>
                              <w:rPr>
                                <w:rStyle w:val="12Exact9"/>
                              </w:rPr>
                              <w:t>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9" o:spid="_x0000_s1043" type="#_x0000_t202" style="position:absolute;left:0;text-align:left;margin-left:67.2pt;margin-top:364.9pt;width:197.3pt;height:22.05pt;z-index:-251640832;visibility:visible;mso-wrap-style:square;mso-width-percent:0;mso-height-percent:0;mso-wrap-distance-left:5pt;mso-wrap-distance-top:0;mso-wrap-distance-right:7.2pt;mso-wrap-distance-bottom:20.4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" filled="f" stroked="f">
                <v:textbox style="mso-fit-shape-to-text:t" inset="0,0,0,0">
                  <w:txbxContent>
                    <w:p w:rsidR="00E30472" w:rsidRDefault="00E30472">
                      <w:pPr>
                        <w:pStyle w:val="121"/>
                        <w:shd w:val="clear" w:color="auto" w:fill="auto"/>
                        <w:spacing w:line="202" w:lineRule="exact"/>
                        <w:ind w:firstLine="0"/>
                        <w:jc w:val="both"/>
                      </w:pPr>
                      <w:r>
                        <w:rPr>
                          <w:rStyle w:val="12Exact9"/>
                        </w:rPr>
                        <w:t xml:space="preserve">Представление неполного комплекта документов, необходимых </w:t>
                      </w:r>
                      <w:r>
                        <w:rPr>
                          <w:rStyle w:val="12Exact8"/>
                          <w:color w:val="000000"/>
                        </w:rPr>
                        <w:t xml:space="preserve">для предоставления </w:t>
                      </w:r>
                      <w:r>
                        <w:rPr>
                          <w:rStyle w:val="12Exact9"/>
                        </w:rPr>
                        <w:t>услуги</w:t>
                      </w:r>
                    </w:p>
                  </w:txbxContent>
                </v:textbox>
                <w10:wrap type="topAndBottom" anchorx="margin"/>
              </v:shape>
            </w:pict>
          </mc:Fallback>
        </mc:AlternateContent>
      </w:r>
      <w:r>
        <w:rPr>
          <w:noProof/>
        </w:rPr>
        <mc:AlternateContent>
          <mc:Choice Requires="wps">
            <w:drawing>
              <wp:anchor distT="0" distB="676910" distL="63500" distR="170815" simplePos="0" relativeHeight="251676672" behindDoc="1" locked="0" layoutInCell="1" allowOverlap="1">
                <wp:simplePos x="0" y="0"/>
                <wp:positionH relativeFrom="margin">
                  <wp:posOffset>3620770</wp:posOffset>
                </wp:positionH>
                <wp:positionV relativeFrom="paragraph">
                  <wp:posOffset>93345</wp:posOffset>
                </wp:positionV>
                <wp:extent cx="2658110" cy="132080"/>
                <wp:effectExtent l="1270" t="0" r="0" b="3175"/>
                <wp:wrapTopAndBottom/>
                <wp:docPr id="9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11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5"/>
                                <w:color w:val="000000"/>
                              </w:rPr>
                              <w:t>Разъяснение причин отказа в предоставлении 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0" o:spid="_x0000_s1044" type="#_x0000_t202" style="position:absolute;left:0;text-align:left;margin-left:285.1pt;margin-top:7.35pt;width:209.3pt;height:10.4pt;z-index:-251639808;visibility:visible;mso-wrap-style:square;mso-width-percent:0;mso-height-percent:0;mso-wrap-distance-left:5pt;mso-wrap-distance-top:0;mso-wrap-distance-right:13.45pt;mso-wrap-distance-bottom:53.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" filled="f" stroked="f">
                <v:textbox style="mso-fit-shape-to-text:t" inset="0,0,0,0">
                  <w:txbxContent>
                    <w:p w:rsidR="00E30472" w:rsidRDefault="00E30472">
                      <w:pPr>
                        <w:pStyle w:val="121"/>
                        <w:shd w:val="clear" w:color="auto" w:fill="auto"/>
                        <w:spacing w:line="170" w:lineRule="exact"/>
                        <w:ind w:firstLine="0"/>
                        <w:jc w:val="left"/>
                      </w:pPr>
                      <w:r>
                        <w:rPr>
                          <w:rStyle w:val="12Exact5"/>
                          <w:color w:val="000000"/>
                        </w:rPr>
                        <w:t>Разъяснение причин отказа в предоставлении услуги</w:t>
                      </w:r>
                    </w:p>
                  </w:txbxContent>
                </v:textbox>
                <w10:wrap type="topAndBottom" anchorx="margin"/>
              </v:shape>
            </w:pict>
          </mc:Fallback>
        </mc:AlternateContent>
      </w:r>
      <w:r>
        <w:rPr>
          <w:noProof/>
        </w:rPr>
        <mc:AlternateContent>
          <mc:Choice Requires="wps">
            <w:drawing>
              <wp:anchor distT="0" distB="272415" distL="63500" distR="128270" simplePos="0" relativeHeight="251677696" behindDoc="1" locked="0" layoutInCell="1" allowOverlap="1">
                <wp:simplePos x="0" y="0"/>
                <wp:positionH relativeFrom="margin">
                  <wp:posOffset>3450590</wp:posOffset>
                </wp:positionH>
                <wp:positionV relativeFrom="paragraph">
                  <wp:posOffset>876935</wp:posOffset>
                </wp:positionV>
                <wp:extent cx="2237105" cy="289560"/>
                <wp:effectExtent l="2540" t="635" r="0" b="0"/>
                <wp:wrapTopAndBottom/>
                <wp:docPr id="9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710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both"/>
                            </w:pPr>
                            <w:r>
                              <w:rPr>
                                <w:rStyle w:val="12Exact9"/>
                              </w:rPr>
                              <w:t>Указывается исчерпывающий перечень содержащих подчистки и исправления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1" o:spid="_x0000_s1045" type="#_x0000_t202" style="position:absolute;left:0;text-align:left;margin-left:271.7pt;margin-top:69.05pt;width:176.15pt;height:22.8pt;z-index:-251638784;visibility:visible;mso-wrap-style:square;mso-width-percent:0;mso-height-percent:0;mso-wrap-distance-left:5pt;mso-wrap-distance-top:0;mso-wrap-distance-right:10.1pt;mso-wrap-distance-bottom:21.4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" filled="f" stroked="f">
                <v:textbox style="mso-fit-shape-to-text:t" inset="0,0,0,0">
                  <w:txbxContent>
                    <w:p w:rsidR="00E30472" w:rsidRDefault="00E30472">
                      <w:pPr>
                        <w:pStyle w:val="121"/>
                        <w:shd w:val="clear" w:color="auto" w:fill="auto"/>
                        <w:spacing w:line="206" w:lineRule="exact"/>
                        <w:ind w:firstLine="0"/>
                        <w:jc w:val="both"/>
                      </w:pPr>
                      <w:r>
                        <w:rPr>
                          <w:rStyle w:val="12Exact9"/>
                        </w:rPr>
                        <w:t>Указывается исчерпывающий перечень содержащих подчистки и исправления</w:t>
                      </w:r>
                    </w:p>
                  </w:txbxContent>
                </v:textbox>
                <w10:wrap type="topAndBottom" anchorx="margin"/>
              </v:shape>
            </w:pict>
          </mc:Fallback>
        </mc:AlternateContent>
      </w:r>
      <w:r>
        <w:rPr>
          <w:noProof/>
        </w:rPr>
        <mc:AlternateContent>
          <mc:Choice Requires="wps">
            <w:drawing>
              <wp:anchor distT="0" distB="438785" distL="1320800" distR="63500" simplePos="0" relativeHeight="251678720" behindDoc="1" locked="0" layoutInCell="1" allowOverlap="1">
                <wp:simplePos x="0" y="0"/>
                <wp:positionH relativeFrom="margin">
                  <wp:posOffset>5815330</wp:posOffset>
                </wp:positionH>
                <wp:positionV relativeFrom="paragraph">
                  <wp:posOffset>894715</wp:posOffset>
                </wp:positionV>
                <wp:extent cx="658495" cy="116840"/>
                <wp:effectExtent l="0" t="0" r="3175" b="0"/>
                <wp:wrapTopAndBottom/>
                <wp:docPr id="9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9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9"/>
                              </w:rPr>
                              <w:t>документов.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046" type="#_x0000_t202" style="position:absolute;left:0;text-align:left;margin-left:457.9pt;margin-top:70.45pt;width:51.85pt;height:9.2pt;z-index:-251637760;visibility:visible;mso-wrap-style:square;mso-width-percent:0;mso-height-percent:0;mso-wrap-distance-left:104pt;mso-wrap-distance-top:0;mso-wrap-distance-right:5pt;mso-wrap-distance-bottom:34.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eaysgIAALI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" filled="f" stroked="f">
                <v:textbox style="mso-fit-shape-to-text:t" inset="0,0,0,0">
                  <w:txbxContent>
                    <w:p w:rsidR="00E30472" w:rsidRDefault="00E30472">
                      <w:pPr>
                        <w:pStyle w:val="121"/>
                        <w:shd w:val="clear" w:color="auto" w:fill="auto"/>
                        <w:spacing w:line="170" w:lineRule="exact"/>
                        <w:ind w:firstLine="0"/>
                        <w:jc w:val="left"/>
                      </w:pPr>
                      <w:r>
                        <w:rPr>
                          <w:rStyle w:val="12Exact9"/>
                        </w:rPr>
                        <w:t>документов.</w:t>
                      </w:r>
                    </w:p>
                  </w:txbxContent>
                </v:textbox>
                <w10:wrap type="topAndBottom" anchorx="margin"/>
              </v:shape>
            </w:pict>
          </mc:Fallback>
        </mc:AlternateContent>
      </w:r>
      <w:r>
        <w:rPr>
          <w:noProof/>
        </w:rPr>
        <mc:AlternateContent>
          <mc:Choice Requires="wps">
            <w:drawing>
              <wp:anchor distT="0" distB="778510" distL="63500" distR="121920" simplePos="0" relativeHeight="251679744" behindDoc="1" locked="0" layoutInCell="1" allowOverlap="1">
                <wp:simplePos x="0" y="0"/>
                <wp:positionH relativeFrom="margin">
                  <wp:posOffset>3450590</wp:posOffset>
                </wp:positionH>
                <wp:positionV relativeFrom="paragraph">
                  <wp:posOffset>1410335</wp:posOffset>
                </wp:positionV>
                <wp:extent cx="1652270" cy="286385"/>
                <wp:effectExtent l="2540" t="635" r="2540" b="0"/>
                <wp:wrapTopAndBottom/>
                <wp:docPr id="9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270"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tabs>
                                <w:tab w:val="left" w:pos="1166"/>
                              </w:tabs>
                              <w:spacing w:line="206" w:lineRule="exact"/>
                              <w:ind w:firstLine="0"/>
                              <w:jc w:val="both"/>
                            </w:pPr>
                            <w:r>
                              <w:rPr>
                                <w:rStyle w:val="12Exact9"/>
                              </w:rPr>
                              <w:t>Указывается</w:t>
                            </w:r>
                            <w:r>
                              <w:rPr>
                                <w:rStyle w:val="12Exact9"/>
                              </w:rPr>
                              <w:tab/>
                              <w:t xml:space="preserve">исчсрп </w:t>
                            </w:r>
                            <w:r>
                              <w:rPr>
                                <w:rStyle w:val="12Exact"/>
                                <w:color w:val="000000"/>
                              </w:rPr>
                              <w:t xml:space="preserve">ы </w:t>
                            </w:r>
                            <w:r>
                              <w:rPr>
                                <w:rStyle w:val="12Exact9"/>
                              </w:rPr>
                              <w:t>вающий</w:t>
                            </w:r>
                          </w:p>
                          <w:p w:rsidR="00E30472" w:rsidRDefault="00E30472">
                            <w:pPr>
                              <w:pStyle w:val="121"/>
                              <w:shd w:val="clear" w:color="auto" w:fill="auto"/>
                              <w:spacing w:line="206" w:lineRule="exact"/>
                              <w:ind w:firstLine="0"/>
                              <w:jc w:val="both"/>
                            </w:pPr>
                            <w:r>
                              <w:rPr>
                                <w:rStyle w:val="12Exact9"/>
                              </w:rPr>
                              <w:t xml:space="preserve">содержащих </w:t>
                            </w:r>
                            <w:r>
                              <w:rPr>
                                <w:rStyle w:val="12Exact"/>
                                <w:color w:val="000000"/>
                              </w:rPr>
                              <w:t>повреждения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3" o:spid="_x0000_s1047" type="#_x0000_t202" style="position:absolute;left:0;text-align:left;margin-left:271.7pt;margin-top:111.05pt;width:130.1pt;height:22.55pt;z-index:-251636736;visibility:visible;mso-wrap-style:square;mso-width-percent:0;mso-height-percent:0;mso-wrap-distance-left:5pt;mso-wrap-distance-top:0;mso-wrap-distance-right:9.6pt;mso-wrap-distance-bottom:61.3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E9/rwIAAL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" filled="f" stroked="f">
                <v:textbox style="mso-fit-shape-to-text:t" inset="0,0,0,0">
                  <w:txbxContent>
                    <w:p w:rsidR="00E30472" w:rsidRDefault="00E30472">
                      <w:pPr>
                        <w:pStyle w:val="121"/>
                        <w:shd w:val="clear" w:color="auto" w:fill="auto"/>
                        <w:tabs>
                          <w:tab w:val="left" w:pos="1166"/>
                        </w:tabs>
                        <w:spacing w:line="206" w:lineRule="exact"/>
                        <w:ind w:firstLine="0"/>
                        <w:jc w:val="both"/>
                      </w:pPr>
                      <w:r>
                        <w:rPr>
                          <w:rStyle w:val="12Exact9"/>
                        </w:rPr>
                        <w:t>Указывается</w:t>
                      </w:r>
                      <w:r>
                        <w:rPr>
                          <w:rStyle w:val="12Exact9"/>
                        </w:rPr>
                        <w:tab/>
                        <w:t xml:space="preserve">исчсрп </w:t>
                      </w:r>
                      <w:r>
                        <w:rPr>
                          <w:rStyle w:val="12Exact"/>
                          <w:color w:val="000000"/>
                        </w:rPr>
                        <w:t xml:space="preserve">ы </w:t>
                      </w:r>
                      <w:r>
                        <w:rPr>
                          <w:rStyle w:val="12Exact9"/>
                        </w:rPr>
                        <w:t>вающий</w:t>
                      </w:r>
                    </w:p>
                    <w:p w:rsidR="00E30472" w:rsidRDefault="00E30472">
                      <w:pPr>
                        <w:pStyle w:val="121"/>
                        <w:shd w:val="clear" w:color="auto" w:fill="auto"/>
                        <w:spacing w:line="206" w:lineRule="exact"/>
                        <w:ind w:firstLine="0"/>
                        <w:jc w:val="both"/>
                      </w:pPr>
                      <w:r>
                        <w:rPr>
                          <w:rStyle w:val="12Exact9"/>
                        </w:rPr>
                        <w:t xml:space="preserve">содержащих </w:t>
                      </w:r>
                      <w:r>
                        <w:rPr>
                          <w:rStyle w:val="12Exact"/>
                          <w:color w:val="000000"/>
                        </w:rPr>
                        <w:t>повреждения</w:t>
                      </w:r>
                    </w:p>
                  </w:txbxContent>
                </v:textbox>
                <w10:wrap type="topAndBottom" anchorx="margin"/>
              </v:shape>
            </w:pict>
          </mc:Fallback>
        </mc:AlternateContent>
      </w:r>
      <w:r>
        <w:rPr>
          <w:noProof/>
        </w:rPr>
        <mc:AlternateContent>
          <mc:Choice Requires="wps">
            <w:drawing>
              <wp:anchor distT="0" distB="932815" distL="64770" distR="63500" simplePos="0" relativeHeight="251680768" behindDoc="1" locked="0" layoutInCell="1" allowOverlap="1">
                <wp:simplePos x="0" y="0"/>
                <wp:positionH relativeFrom="margin">
                  <wp:posOffset>5224145</wp:posOffset>
                </wp:positionH>
                <wp:positionV relativeFrom="paragraph">
                  <wp:posOffset>1419225</wp:posOffset>
                </wp:positionV>
                <wp:extent cx="1249680" cy="141605"/>
                <wp:effectExtent l="4445" t="0" r="3175" b="1270"/>
                <wp:wrapTopAndBottom/>
                <wp:docPr id="9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680"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9"/>
                              </w:rPr>
                              <w:t>перечень документов,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4" o:spid="_x0000_s1048" type="#_x0000_t202" style="position:absolute;left:0;text-align:left;margin-left:411.35pt;margin-top:111.75pt;width:98.4pt;height:11.15pt;z-index:-251635712;visibility:visible;mso-wrap-style:square;mso-width-percent:0;mso-height-percent:0;mso-wrap-distance-left:5.1pt;mso-wrap-distance-top:0;mso-wrap-distance-right:5pt;mso-wrap-distance-bottom:73.4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" filled="f" stroked="f">
                <v:textbox style="mso-fit-shape-to-text:t" inset="0,0,0,0">
                  <w:txbxContent>
                    <w:p w:rsidR="00E30472" w:rsidRDefault="00E30472">
                      <w:pPr>
                        <w:pStyle w:val="121"/>
                        <w:shd w:val="clear" w:color="auto" w:fill="auto"/>
                        <w:spacing w:line="170" w:lineRule="exact"/>
                        <w:ind w:firstLine="0"/>
                        <w:jc w:val="left"/>
                      </w:pPr>
                      <w:r>
                        <w:rPr>
                          <w:rStyle w:val="12Exact9"/>
                        </w:rPr>
                        <w:t>перечень документов,</w:t>
                      </w:r>
                    </w:p>
                  </w:txbxContent>
                </v:textbox>
                <w10:wrap type="topAndBottom" anchorx="margin"/>
              </v:shape>
            </w:pict>
          </mc:Fallback>
        </mc:AlternateContent>
      </w:r>
      <w:r>
        <w:rPr>
          <w:noProof/>
        </w:rPr>
        <mc:AlternateContent>
          <mc:Choice Requires="wps">
            <w:drawing>
              <wp:anchor distT="0" distB="394335" distL="63500" distR="121920" simplePos="0" relativeHeight="251681792" behindDoc="1" locked="0" layoutInCell="1" allowOverlap="1">
                <wp:simplePos x="0" y="0"/>
                <wp:positionH relativeFrom="margin">
                  <wp:posOffset>3450590</wp:posOffset>
                </wp:positionH>
                <wp:positionV relativeFrom="paragraph">
                  <wp:posOffset>2446655</wp:posOffset>
                </wp:positionV>
                <wp:extent cx="1652270" cy="292735"/>
                <wp:effectExtent l="2540" t="0" r="2540" b="3810"/>
                <wp:wrapTopAndBottom/>
                <wp:docPr id="9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270"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both"/>
                            </w:pPr>
                            <w:r>
                              <w:rPr>
                                <w:rStyle w:val="12Exact9"/>
                              </w:rPr>
                              <w:t>Указывается исчерпывающий утративших силу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 o:spid="_x0000_s1049" type="#_x0000_t202" style="position:absolute;left:0;text-align:left;margin-left:271.7pt;margin-top:192.65pt;width:130.1pt;height:23.05pt;z-index:-251634688;visibility:visible;mso-wrap-style:square;mso-width-percent:0;mso-height-percent:0;mso-wrap-distance-left:5pt;mso-wrap-distance-top:0;mso-wrap-distance-right:9.6pt;mso-wrap-distance-bottom:31.0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" filled="f" stroked="f">
                <v:textbox style="mso-fit-shape-to-text:t" inset="0,0,0,0">
                  <w:txbxContent>
                    <w:p w:rsidR="00E30472" w:rsidRDefault="00E30472">
                      <w:pPr>
                        <w:pStyle w:val="121"/>
                        <w:shd w:val="clear" w:color="auto" w:fill="auto"/>
                        <w:spacing w:line="206" w:lineRule="exact"/>
                        <w:ind w:firstLine="0"/>
                        <w:jc w:val="both"/>
                      </w:pPr>
                      <w:r>
                        <w:rPr>
                          <w:rStyle w:val="12Exact9"/>
                        </w:rPr>
                        <w:t>Указывается исчерпывающий утративших силу</w:t>
                      </w:r>
                    </w:p>
                  </w:txbxContent>
                </v:textbox>
                <w10:wrap type="topAndBottom" anchorx="margin"/>
              </v:shape>
            </w:pict>
          </mc:Fallback>
        </mc:AlternateContent>
      </w:r>
      <w:r>
        <w:rPr>
          <w:noProof/>
        </w:rPr>
        <mc:AlternateContent>
          <mc:Choice Requires="wps">
            <w:drawing>
              <wp:anchor distT="0" distB="530225" distL="63500" distR="63500" simplePos="0" relativeHeight="251682816" behindDoc="1" locked="0" layoutInCell="1" allowOverlap="1">
                <wp:simplePos x="0" y="0"/>
                <wp:positionH relativeFrom="margin">
                  <wp:posOffset>5224145</wp:posOffset>
                </wp:positionH>
                <wp:positionV relativeFrom="paragraph">
                  <wp:posOffset>2458720</wp:posOffset>
                </wp:positionV>
                <wp:extent cx="1249680" cy="144145"/>
                <wp:effectExtent l="4445" t="1270" r="3175" b="0"/>
                <wp:wrapTopAndBottom/>
                <wp:docPr id="9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68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5"/>
                                <w:color w:val="000000"/>
                              </w:rPr>
                              <w:t>перечень документов,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6" o:spid="_x0000_s1050" type="#_x0000_t202" style="position:absolute;left:0;text-align:left;margin-left:411.35pt;margin-top:193.6pt;width:98.4pt;height:11.35pt;z-index:-251633664;visibility:visible;mso-wrap-style:square;mso-width-percent:0;mso-height-percent:0;mso-wrap-distance-left:5pt;mso-wrap-distance-top:0;mso-wrap-distance-right:5pt;mso-wrap-distance-bottom:41.7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" filled="f" stroked="f">
                <v:textbox style="mso-fit-shape-to-text:t" inset="0,0,0,0">
                  <w:txbxContent>
                    <w:p w:rsidR="00E30472" w:rsidRDefault="00E30472">
                      <w:pPr>
                        <w:pStyle w:val="121"/>
                        <w:shd w:val="clear" w:color="auto" w:fill="auto"/>
                        <w:spacing w:line="170" w:lineRule="exact"/>
                        <w:ind w:firstLine="0"/>
                        <w:jc w:val="left"/>
                      </w:pPr>
                      <w:r>
                        <w:rPr>
                          <w:rStyle w:val="12Exact5"/>
                          <w:color w:val="000000"/>
                        </w:rPr>
                        <w:t>перечень документов,</w:t>
                      </w:r>
                    </w:p>
                  </w:txbxContent>
                </v:textbox>
                <w10:wrap type="topAndBottom" anchorx="margin"/>
              </v:shape>
            </w:pict>
          </mc:Fallback>
        </mc:AlternateContent>
      </w:r>
      <w:r>
        <w:rPr>
          <w:noProof/>
        </w:rPr>
        <mc:AlternateContent>
          <mc:Choice Requires="wps">
            <w:drawing>
              <wp:anchor distT="0" distB="560705" distL="63500" distR="1017905" simplePos="0" relativeHeight="251683840" behindDoc="1" locked="0" layoutInCell="1" allowOverlap="1">
                <wp:simplePos x="0" y="0"/>
                <wp:positionH relativeFrom="margin">
                  <wp:posOffset>3450590</wp:posOffset>
                </wp:positionH>
                <wp:positionV relativeFrom="paragraph">
                  <wp:posOffset>3122930</wp:posOffset>
                </wp:positionV>
                <wp:extent cx="1981200" cy="132080"/>
                <wp:effectExtent l="2540" t="0" r="0" b="2540"/>
                <wp:wrapTopAndBottom/>
                <wp:docPr id="9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9"/>
                              </w:rPr>
                              <w:t xml:space="preserve">Указываются основания </w:t>
                            </w:r>
                            <w:r>
                              <w:rPr>
                                <w:rStyle w:val="12Exact"/>
                                <w:color w:val="000000"/>
                              </w:rPr>
                              <w:t xml:space="preserve">такого </w:t>
                            </w:r>
                            <w:r>
                              <w:rPr>
                                <w:rStyle w:val="12Exact9"/>
                              </w:rPr>
                              <w:t>вывода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7" o:spid="_x0000_s1051" type="#_x0000_t202" style="position:absolute;left:0;text-align:left;margin-left:271.7pt;margin-top:245.9pt;width:156pt;height:10.4pt;z-index:-251632640;visibility:visible;mso-wrap-style:square;mso-width-percent:0;mso-height-percent:0;mso-wrap-distance-left:5pt;mso-wrap-distance-top:0;mso-wrap-distance-right:80.15pt;mso-wrap-distance-bottom:44.1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2VtsgIAALM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" filled="f" stroked="f">
                <v:textbox style="mso-fit-shape-to-text:t" inset="0,0,0,0">
                  <w:txbxContent>
                    <w:p w:rsidR="00E30472" w:rsidRDefault="00E30472">
                      <w:pPr>
                        <w:pStyle w:val="121"/>
                        <w:shd w:val="clear" w:color="auto" w:fill="auto"/>
                        <w:spacing w:line="170" w:lineRule="exact"/>
                        <w:ind w:firstLine="0"/>
                        <w:jc w:val="left"/>
                      </w:pPr>
                      <w:r>
                        <w:rPr>
                          <w:rStyle w:val="12Exact9"/>
                        </w:rPr>
                        <w:t xml:space="preserve">Указываются основания </w:t>
                      </w:r>
                      <w:r>
                        <w:rPr>
                          <w:rStyle w:val="12Exact"/>
                          <w:color w:val="000000"/>
                        </w:rPr>
                        <w:t xml:space="preserve">такого </w:t>
                      </w:r>
                      <w:r>
                        <w:rPr>
                          <w:rStyle w:val="12Exact9"/>
                        </w:rPr>
                        <w:t>вывода</w:t>
                      </w:r>
                    </w:p>
                  </w:txbxContent>
                </v:textbox>
                <w10:wrap type="topAndBottom" anchorx="margin"/>
              </v:shape>
            </w:pict>
          </mc:Fallback>
        </mc:AlternateContent>
      </w:r>
      <w:r>
        <w:rPr>
          <w:noProof/>
        </w:rPr>
        <mc:AlternateContent>
          <mc:Choice Requires="wps">
            <w:drawing>
              <wp:anchor distT="0" distB="725170" distL="63500" distR="1005840" simplePos="0" relativeHeight="251684864" behindDoc="1" locked="0" layoutInCell="1" allowOverlap="1">
                <wp:simplePos x="0" y="0"/>
                <wp:positionH relativeFrom="margin">
                  <wp:posOffset>3450590</wp:posOffset>
                </wp:positionH>
                <wp:positionV relativeFrom="paragraph">
                  <wp:posOffset>3806190</wp:posOffset>
                </wp:positionV>
                <wp:extent cx="1993265" cy="132715"/>
                <wp:effectExtent l="2540" t="0" r="4445" b="4445"/>
                <wp:wrapTopAndBottom/>
                <wp:docPr id="9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26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5"/>
                                <w:color w:val="000000"/>
                              </w:rPr>
                              <w:t xml:space="preserve">Указываются основания такого </w:t>
                            </w:r>
                            <w:r>
                              <w:rPr>
                                <w:rStyle w:val="12Exact"/>
                                <w:color w:val="000000"/>
                              </w:rPr>
                              <w:t>вывода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 o:spid="_x0000_s1052" type="#_x0000_t202" style="position:absolute;left:0;text-align:left;margin-left:271.7pt;margin-top:299.7pt;width:156.95pt;height:10.45pt;z-index:-251631616;visibility:visible;mso-wrap-style:square;mso-width-percent:0;mso-height-percent:0;mso-wrap-distance-left:5pt;mso-wrap-distance-top:0;mso-wrap-distance-right:79.2pt;mso-wrap-distance-bottom:57.1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" filled="f" stroked="f">
                <v:textbox style="mso-fit-shape-to-text:t" inset="0,0,0,0">
                  <w:txbxContent>
                    <w:p w:rsidR="00E30472" w:rsidRDefault="00E30472">
                      <w:pPr>
                        <w:pStyle w:val="121"/>
                        <w:shd w:val="clear" w:color="auto" w:fill="auto"/>
                        <w:spacing w:line="170" w:lineRule="exact"/>
                        <w:ind w:firstLine="0"/>
                        <w:jc w:val="left"/>
                      </w:pPr>
                      <w:r>
                        <w:rPr>
                          <w:rStyle w:val="12Exact5"/>
                          <w:color w:val="000000"/>
                        </w:rPr>
                        <w:t xml:space="preserve">Указываются основания такого </w:t>
                      </w:r>
                      <w:r>
                        <w:rPr>
                          <w:rStyle w:val="12Exact"/>
                          <w:color w:val="000000"/>
                        </w:rPr>
                        <w:t>вывода</w:t>
                      </w:r>
                    </w:p>
                  </w:txbxContent>
                </v:textbox>
                <w10:wrap type="topAndBottom" anchorx="margin"/>
              </v:shape>
            </w:pict>
          </mc:Fallback>
        </mc:AlternateContent>
      </w:r>
      <w:r>
        <w:rPr>
          <w:noProof/>
        </w:rPr>
        <mc:AlternateContent>
          <mc:Choice Requires="wps">
            <w:drawing>
              <wp:anchor distT="0" distB="252095" distL="63500" distR="133985" simplePos="0" relativeHeight="251685888" behindDoc="1" locked="0" layoutInCell="1" allowOverlap="1">
                <wp:simplePos x="0" y="0"/>
                <wp:positionH relativeFrom="margin">
                  <wp:posOffset>3450590</wp:posOffset>
                </wp:positionH>
                <wp:positionV relativeFrom="paragraph">
                  <wp:posOffset>4634865</wp:posOffset>
                </wp:positionV>
                <wp:extent cx="1645920" cy="286385"/>
                <wp:effectExtent l="2540" t="0" r="0" b="3175"/>
                <wp:wrapTopAndBottom/>
                <wp:docPr id="8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286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both"/>
                            </w:pPr>
                            <w:r>
                              <w:rPr>
                                <w:rStyle w:val="12Exact9"/>
                              </w:rPr>
                              <w:t>Указывается исчерпывающий непредставленных заявителем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 o:spid="_x0000_s1053" type="#_x0000_t202" style="position:absolute;left:0;text-align:left;margin-left:271.7pt;margin-top:364.95pt;width:129.6pt;height:22.55pt;z-index:-251630592;visibility:visible;mso-wrap-style:square;mso-width-percent:0;mso-height-percent:0;mso-wrap-distance-left:5pt;mso-wrap-distance-top:0;mso-wrap-distance-right:10.55pt;mso-wrap-distance-bottom:19.8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VBsAIAAL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" filled="f" stroked="f">
                <v:textbox style="mso-fit-shape-to-text:t" inset="0,0,0,0">
                  <w:txbxContent>
                    <w:p w:rsidR="00E30472" w:rsidRDefault="00E30472">
                      <w:pPr>
                        <w:pStyle w:val="121"/>
                        <w:shd w:val="clear" w:color="auto" w:fill="auto"/>
                        <w:spacing w:line="206" w:lineRule="exact"/>
                        <w:ind w:firstLine="0"/>
                        <w:jc w:val="both"/>
                      </w:pPr>
                      <w:r>
                        <w:rPr>
                          <w:rStyle w:val="12Exact9"/>
                        </w:rPr>
                        <w:t>Указывается исчерпывающий непредставленных заявителем</w:t>
                      </w:r>
                    </w:p>
                  </w:txbxContent>
                </v:textbox>
                <w10:wrap type="topAndBottom" anchorx="margin"/>
              </v:shape>
            </w:pict>
          </mc:Fallback>
        </mc:AlternateContent>
      </w:r>
      <w:r>
        <w:rPr>
          <w:noProof/>
        </w:rPr>
        <mc:AlternateContent>
          <mc:Choice Requires="wps">
            <w:drawing>
              <wp:anchor distT="0" distB="387985" distL="63500" distR="63500" simplePos="0" relativeHeight="251686912" behindDoc="1" locked="0" layoutInCell="1" allowOverlap="1">
                <wp:simplePos x="0" y="0"/>
                <wp:positionH relativeFrom="margin">
                  <wp:posOffset>5230495</wp:posOffset>
                </wp:positionH>
                <wp:positionV relativeFrom="paragraph">
                  <wp:posOffset>4643755</wp:posOffset>
                </wp:positionV>
                <wp:extent cx="1243330" cy="141605"/>
                <wp:effectExtent l="1270" t="0" r="3175" b="0"/>
                <wp:wrapTopAndBottom/>
                <wp:docPr id="8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9"/>
                              </w:rPr>
                              <w:t>перечень документов.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 o:spid="_x0000_s1054" type="#_x0000_t202" style="position:absolute;left:0;text-align:left;margin-left:411.85pt;margin-top:365.65pt;width:97.9pt;height:11.15pt;z-index:-251629568;visibility:visible;mso-wrap-style:square;mso-width-percent:0;mso-height-percent:0;mso-wrap-distance-left:5pt;mso-wrap-distance-top:0;mso-wrap-distance-right:5pt;mso-wrap-distance-bottom:30.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" filled="f" stroked="f">
                <v:textbox style="mso-fit-shape-to-text:t" inset="0,0,0,0">
                  <w:txbxContent>
                    <w:p w:rsidR="00E30472" w:rsidRDefault="00E30472">
                      <w:pPr>
                        <w:pStyle w:val="121"/>
                        <w:shd w:val="clear" w:color="auto" w:fill="auto"/>
                        <w:spacing w:line="170" w:lineRule="exact"/>
                        <w:ind w:firstLine="0"/>
                        <w:jc w:val="left"/>
                      </w:pPr>
                      <w:r>
                        <w:rPr>
                          <w:rStyle w:val="12Exact9"/>
                        </w:rPr>
                        <w:t>перечень документов.</w:t>
                      </w:r>
                    </w:p>
                  </w:txbxContent>
                </v:textbox>
                <w10:wrap type="topAndBottom" anchorx="margin"/>
              </v:shape>
            </w:pict>
          </mc:Fallback>
        </mc:AlternateContent>
      </w:r>
      <w:r w:rsidR="00E30472">
        <w:rPr>
          <w:rStyle w:val="126"/>
          <w:color w:val="000000"/>
        </w:rPr>
        <w:t xml:space="preserve">и </w:t>
      </w:r>
      <w:r w:rsidR="00E30472">
        <w:rPr>
          <w:rStyle w:val="120"/>
          <w:color w:val="000000"/>
        </w:rPr>
        <w:t xml:space="preserve">регистрации документов </w:t>
      </w:r>
      <w:r w:rsidR="00E30472">
        <w:rPr>
          <w:rStyle w:val="12"/>
          <w:color w:val="000000"/>
        </w:rPr>
        <w:t xml:space="preserve">по </w:t>
      </w:r>
      <w:r w:rsidR="00E30472">
        <w:rPr>
          <w:rStyle w:val="120"/>
          <w:color w:val="000000"/>
        </w:rPr>
        <w:t>следующим основаниям:</w:t>
      </w:r>
    </w:p>
    <w:p w:rsidR="00E30472" w:rsidRDefault="00927872">
      <w:pPr>
        <w:pStyle w:val="121"/>
        <w:shd w:val="clear" w:color="auto" w:fill="auto"/>
        <w:tabs>
          <w:tab w:val="left" w:leader="underscore" w:pos="5890"/>
        </w:tabs>
        <w:spacing w:after="166" w:line="170" w:lineRule="exact"/>
        <w:ind w:firstLine="0"/>
        <w:jc w:val="both"/>
      </w:pPr>
      <w:r>
        <w:rPr>
          <w:noProof/>
        </w:rPr>
        <mc:AlternateContent>
          <mc:Choice Requires="wps">
            <w:drawing>
              <wp:anchor distT="0" distB="0" distL="63500" distR="63500" simplePos="0" relativeHeight="251687936" behindDoc="1" locked="0" layoutInCell="1" allowOverlap="1">
                <wp:simplePos x="0" y="0"/>
                <wp:positionH relativeFrom="margin">
                  <wp:posOffset>27305</wp:posOffset>
                </wp:positionH>
                <wp:positionV relativeFrom="paragraph">
                  <wp:posOffset>-3974465</wp:posOffset>
                </wp:positionV>
                <wp:extent cx="6403975" cy="635"/>
                <wp:effectExtent l="0" t="0" r="0" b="1905"/>
                <wp:wrapTopAndBottom/>
                <wp:docPr id="8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3975" cy="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Layout w:type="fixed"/>
                              <w:tblCellMar>
                                <w:left w:w="0" w:type="dxa"/>
                                <w:right w:w="0" w:type="dxa"/>
                              </w:tblCellMar>
                              <w:tblLook w:val="0000" w:firstRow="0" w:lastRow="0" w:firstColumn="0" w:lastColumn="0" w:noHBand="0" w:noVBand="0"/>
                            </w:tblPr>
                            <w:tblGrid>
                              <w:gridCol w:w="1075"/>
                              <w:gridCol w:w="4181"/>
                              <w:gridCol w:w="4829"/>
                            </w:tblGrid>
                            <w:tr w:rsidR="00E30472">
                              <w:tblPrEx>
                                <w:tblCellMar>
                                  <w:top w:w="0" w:type="dxa"/>
                                  <w:left w:w="0" w:type="dxa"/>
                                  <w:bottom w:w="0" w:type="dxa"/>
                                  <w:right w:w="0" w:type="dxa"/>
                                </w:tblCellMar>
                              </w:tblPrEx>
                              <w:trPr>
                                <w:trHeight w:hRule="exact" w:val="1944"/>
                                <w:jc w:val="center"/>
                              </w:trPr>
                              <w:tc>
                                <w:tcPr>
                                  <w:tcW w:w="1075" w:type="dxa"/>
                                  <w:tcBorders>
                                    <w:top w:val="single" w:sz="4" w:space="0" w:color="auto"/>
                                    <w:left w:val="single" w:sz="4" w:space="0" w:color="auto"/>
                                    <w:bottom w:val="nil"/>
                                    <w:right w:val="nil"/>
                                  </w:tcBorders>
                                  <w:shd w:val="clear" w:color="auto" w:fill="FFFFFF"/>
                                </w:tcPr>
                                <w:p w:rsidR="00E30472" w:rsidRDefault="00E30472">
                                  <w:pPr>
                                    <w:pStyle w:val="21"/>
                                    <w:shd w:val="clear" w:color="auto" w:fill="auto"/>
                                    <w:spacing w:before="0" w:line="170" w:lineRule="exact"/>
                                    <w:ind w:firstLine="0"/>
                                    <w:jc w:val="left"/>
                                  </w:pPr>
                                  <w:r>
                                    <w:rPr>
                                      <w:rStyle w:val="2817"/>
                                      <w:color w:val="000000"/>
                                    </w:rPr>
                                    <w:t>2.12.7</w:t>
                                  </w:r>
                                </w:p>
                              </w:tc>
                              <w:tc>
                                <w:tcPr>
                                  <w:tcW w:w="4181" w:type="dxa"/>
                                  <w:tcBorders>
                                    <w:top w:val="single" w:sz="4" w:space="0" w:color="auto"/>
                                    <w:left w:val="single" w:sz="4" w:space="0" w:color="auto"/>
                                    <w:bottom w:val="nil"/>
                                    <w:right w:val="nil"/>
                                  </w:tcBorders>
                                  <w:shd w:val="clear" w:color="auto" w:fill="FFFFFF"/>
                                </w:tcPr>
                                <w:p w:rsidR="00E30472" w:rsidRDefault="00E30472">
                                  <w:pPr>
                                    <w:pStyle w:val="21"/>
                                    <w:shd w:val="clear" w:color="auto" w:fill="auto"/>
                                    <w:spacing w:before="0" w:line="206" w:lineRule="exact"/>
                                    <w:ind w:firstLine="0"/>
                                    <w:jc w:val="left"/>
                                  </w:pPr>
                                  <w:r>
                                    <w:rPr>
                                      <w:rStyle w:val="28"/>
                                      <w:color w:val="000000"/>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4829" w:type="dxa"/>
                                  <w:tcBorders>
                                    <w:top w:val="single" w:sz="4" w:space="0" w:color="auto"/>
                                    <w:left w:val="single" w:sz="4" w:space="0" w:color="auto"/>
                                    <w:bottom w:val="nil"/>
                                    <w:right w:val="single" w:sz="4" w:space="0" w:color="auto"/>
                                  </w:tcBorders>
                                  <w:shd w:val="clear" w:color="auto" w:fill="FFFFFF"/>
                                </w:tcPr>
                                <w:p w:rsidR="00E30472" w:rsidRDefault="00E30472">
                                  <w:pPr>
                                    <w:pStyle w:val="21"/>
                                    <w:shd w:val="clear" w:color="auto" w:fill="auto"/>
                                    <w:spacing w:before="0" w:line="206" w:lineRule="exact"/>
                                    <w:ind w:firstLine="0"/>
                                  </w:pPr>
                                  <w:r>
                                    <w:rPr>
                                      <w:rStyle w:val="28"/>
                                      <w:color w:val="000000"/>
                                    </w:rPr>
                                    <w:t>Указывается исчерпывающий перечень документов, содержащих недостатки</w:t>
                                  </w:r>
                                </w:p>
                              </w:tc>
                            </w:tr>
                            <w:tr w:rsidR="00E30472">
                              <w:tblPrEx>
                                <w:tblCellMar>
                                  <w:top w:w="0" w:type="dxa"/>
                                  <w:left w:w="0" w:type="dxa"/>
                                  <w:bottom w:w="0" w:type="dxa"/>
                                  <w:right w:w="0" w:type="dxa"/>
                                </w:tblCellMar>
                              </w:tblPrEx>
                              <w:trPr>
                                <w:trHeight w:hRule="exact" w:val="1934"/>
                                <w:jc w:val="center"/>
                              </w:trPr>
                              <w:tc>
                                <w:tcPr>
                                  <w:tcW w:w="1075" w:type="dxa"/>
                                  <w:tcBorders>
                                    <w:top w:val="single" w:sz="4" w:space="0" w:color="auto"/>
                                    <w:left w:val="single" w:sz="4" w:space="0" w:color="auto"/>
                                    <w:bottom w:val="nil"/>
                                    <w:right w:val="nil"/>
                                  </w:tcBorders>
                                  <w:shd w:val="clear" w:color="auto" w:fill="FFFFFF"/>
                                </w:tcPr>
                                <w:p w:rsidR="00E30472" w:rsidRDefault="00E30472">
                                  <w:pPr>
                                    <w:pStyle w:val="21"/>
                                    <w:shd w:val="clear" w:color="auto" w:fill="auto"/>
                                    <w:spacing w:before="0" w:line="170" w:lineRule="exact"/>
                                    <w:ind w:firstLine="0"/>
                                    <w:jc w:val="left"/>
                                  </w:pPr>
                                  <w:r>
                                    <w:rPr>
                                      <w:rStyle w:val="2817"/>
                                      <w:color w:val="000000"/>
                                    </w:rPr>
                                    <w:t>2.12.8</w:t>
                                  </w:r>
                                </w:p>
                              </w:tc>
                              <w:tc>
                                <w:tcPr>
                                  <w:tcW w:w="4181" w:type="dxa"/>
                                  <w:tcBorders>
                                    <w:top w:val="single" w:sz="4" w:space="0" w:color="auto"/>
                                    <w:left w:val="single" w:sz="4" w:space="0" w:color="auto"/>
                                    <w:bottom w:val="nil"/>
                                    <w:right w:val="nil"/>
                                  </w:tcBorders>
                                  <w:shd w:val="clear" w:color="auto" w:fill="FFFFFF"/>
                                </w:tcPr>
                                <w:p w:rsidR="00E30472" w:rsidRDefault="00E30472">
                                  <w:pPr>
                                    <w:pStyle w:val="21"/>
                                    <w:shd w:val="clear" w:color="auto" w:fill="auto"/>
                                    <w:spacing w:before="0" w:line="206" w:lineRule="exact"/>
                                    <w:ind w:firstLine="0"/>
                                    <w:jc w:val="left"/>
                                  </w:pPr>
                                  <w:r>
                                    <w:rPr>
                                      <w:rStyle w:val="28"/>
                                      <w:color w:val="000000"/>
                                    </w:rPr>
                                    <w:t xml:space="preserve">Несоблюдение установленных статьей </w:t>
                                  </w:r>
                                  <w:r>
                                    <w:rPr>
                                      <w:rStyle w:val="2815"/>
                                      <w:color w:val="000000"/>
                                    </w:rPr>
                                    <w:t>1</w:t>
                                  </w:r>
                                  <w:r>
                                    <w:rPr>
                                      <w:rStyle w:val="2817"/>
                                      <w:color w:val="000000"/>
                                    </w:rPr>
                                    <w:t xml:space="preserve">1 </w:t>
                                  </w:r>
                                  <w:r>
                                    <w:rPr>
                                      <w:rStyle w:val="28"/>
                                      <w:color w:val="000000"/>
                                    </w:rPr>
                                    <w:t xml:space="preserve">Федерального закона от 6 апреля 2011 </w:t>
                                  </w:r>
                                  <w:r>
                                    <w:rPr>
                                      <w:rStyle w:val="2814"/>
                                      <w:color w:val="000000"/>
                                    </w:rPr>
                                    <w:t xml:space="preserve">г. </w:t>
                                  </w:r>
                                  <w:r>
                                    <w:rPr>
                                      <w:rStyle w:val="28"/>
                                      <w:color w:val="000000"/>
                                    </w:rPr>
                                    <w:t>№ 63-ФЗ «Об электронной подписи» условий признания действительности усиленной квалифицированной электронной подписи</w:t>
                                  </w:r>
                                </w:p>
                              </w:tc>
                              <w:tc>
                                <w:tcPr>
                                  <w:tcW w:w="4829" w:type="dxa"/>
                                  <w:tcBorders>
                                    <w:top w:val="single" w:sz="4" w:space="0" w:color="auto"/>
                                    <w:left w:val="single" w:sz="4" w:space="0" w:color="auto"/>
                                    <w:bottom w:val="nil"/>
                                    <w:right w:val="single" w:sz="4" w:space="0" w:color="auto"/>
                                  </w:tcBorders>
                                  <w:shd w:val="clear" w:color="auto" w:fill="FFFFFF"/>
                                </w:tcPr>
                                <w:p w:rsidR="00E30472" w:rsidRDefault="00E30472">
                                  <w:pPr>
                                    <w:pStyle w:val="21"/>
                                    <w:shd w:val="clear" w:color="auto" w:fill="auto"/>
                                    <w:spacing w:before="0" w:line="170" w:lineRule="exact"/>
                                    <w:ind w:firstLine="0"/>
                                  </w:pPr>
                                  <w:r>
                                    <w:rPr>
                                      <w:rStyle w:val="2816"/>
                                      <w:color w:val="000000"/>
                                    </w:rPr>
                                    <w:t>Указываются основания такого вывода</w:t>
                                  </w:r>
                                </w:p>
                              </w:tc>
                            </w:tr>
                            <w:tr w:rsidR="00E30472">
                              <w:tblPrEx>
                                <w:tblCellMar>
                                  <w:top w:w="0" w:type="dxa"/>
                                  <w:left w:w="0" w:type="dxa"/>
                                  <w:bottom w:w="0" w:type="dxa"/>
                                  <w:right w:w="0" w:type="dxa"/>
                                </w:tblCellMar>
                              </w:tblPrEx>
                              <w:trPr>
                                <w:trHeight w:hRule="exact" w:val="1939"/>
                                <w:jc w:val="center"/>
                              </w:trPr>
                              <w:tc>
                                <w:tcPr>
                                  <w:tcW w:w="1075" w:type="dxa"/>
                                  <w:tcBorders>
                                    <w:top w:val="single" w:sz="4" w:space="0" w:color="auto"/>
                                    <w:left w:val="single" w:sz="4" w:space="0" w:color="auto"/>
                                    <w:bottom w:val="single" w:sz="4" w:space="0" w:color="auto"/>
                                    <w:right w:val="nil"/>
                                  </w:tcBorders>
                                  <w:shd w:val="clear" w:color="auto" w:fill="FFFFFF"/>
                                </w:tcPr>
                                <w:p w:rsidR="00E30472" w:rsidRDefault="00E30472">
                                  <w:pPr>
                                    <w:pStyle w:val="21"/>
                                    <w:shd w:val="clear" w:color="auto" w:fill="auto"/>
                                    <w:spacing w:before="0" w:line="170" w:lineRule="exact"/>
                                    <w:ind w:firstLine="0"/>
                                    <w:jc w:val="left"/>
                                  </w:pPr>
                                  <w:r>
                                    <w:rPr>
                                      <w:rStyle w:val="2817"/>
                                      <w:color w:val="000000"/>
                                    </w:rPr>
                                    <w:t>2.12.9</w:t>
                                  </w:r>
                                </w:p>
                              </w:tc>
                              <w:tc>
                                <w:tcPr>
                                  <w:tcW w:w="4181" w:type="dxa"/>
                                  <w:tcBorders>
                                    <w:top w:val="single" w:sz="4" w:space="0" w:color="auto"/>
                                    <w:left w:val="single" w:sz="4" w:space="0" w:color="auto"/>
                                    <w:bottom w:val="single" w:sz="4" w:space="0" w:color="auto"/>
                                    <w:right w:val="nil"/>
                                  </w:tcBorders>
                                  <w:shd w:val="clear" w:color="auto" w:fill="FFFFFF"/>
                                </w:tcPr>
                                <w:p w:rsidR="00E30472" w:rsidRDefault="00E30472">
                                  <w:pPr>
                                    <w:pStyle w:val="21"/>
                                    <w:shd w:val="clear" w:color="auto" w:fill="auto"/>
                                    <w:spacing w:before="0" w:line="206" w:lineRule="exact"/>
                                    <w:ind w:firstLine="0"/>
                                    <w:jc w:val="left"/>
                                  </w:pPr>
                                  <w:r>
                                    <w:rPr>
                                      <w:rStyle w:val="28"/>
                                      <w:color w:val="000000"/>
                                    </w:rPr>
                                    <w:t>Обращение за предоставлением государственной услуги ранее необходимого срока давности присвоения предшествующей квалификационной категории спортивного судьи</w:t>
                                  </w:r>
                                </w:p>
                              </w:tc>
                              <w:tc>
                                <w:tcPr>
                                  <w:tcW w:w="4829" w:type="dxa"/>
                                  <w:tcBorders>
                                    <w:top w:val="single" w:sz="4" w:space="0" w:color="auto"/>
                                    <w:left w:val="single" w:sz="4" w:space="0" w:color="auto"/>
                                    <w:bottom w:val="single" w:sz="4" w:space="0" w:color="auto"/>
                                    <w:right w:val="single" w:sz="4" w:space="0" w:color="auto"/>
                                  </w:tcBorders>
                                  <w:shd w:val="clear" w:color="auto" w:fill="FFFFFF"/>
                                </w:tcPr>
                                <w:p w:rsidR="00E30472" w:rsidRDefault="00E30472">
                                  <w:pPr>
                                    <w:pStyle w:val="21"/>
                                    <w:shd w:val="clear" w:color="auto" w:fill="auto"/>
                                    <w:spacing w:before="0" w:line="170" w:lineRule="exact"/>
                                    <w:ind w:firstLine="0"/>
                                  </w:pPr>
                                  <w:r>
                                    <w:rPr>
                                      <w:rStyle w:val="2816"/>
                                      <w:color w:val="000000"/>
                                    </w:rPr>
                                    <w:t>Указываются основания такого вывода</w:t>
                                  </w:r>
                                </w:p>
                              </w:tc>
                            </w:tr>
                          </w:tbl>
                          <w:p w:rsidR="00E30472" w:rsidRDefault="00E30472">
                            <w:pPr>
                              <w:rPr>
                                <w:color w:val="auto"/>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1" o:spid="_x0000_s1055" type="#_x0000_t202" style="position:absolute;left:0;text-align:left;margin-left:2.15pt;margin-top:-312.95pt;width:504.25pt;height:.05pt;z-index:-2516285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" filled="f" stroked="f">
                <v:textbox style="mso-fit-shape-to-text:t" inset="0,0,0,0">
                  <w:txbxContent>
                    <w:tbl>
                      <w:tblPr>
                        <w:tblW w:w="0" w:type="auto"/>
                        <w:jc w:val="center"/>
                        <w:tblLayout w:type="fixed"/>
                        <w:tblCellMar>
                          <w:left w:w="0" w:type="dxa"/>
                          <w:right w:w="0" w:type="dxa"/>
                        </w:tblCellMar>
                        <w:tblLook w:val="0000" w:firstRow="0" w:lastRow="0" w:firstColumn="0" w:lastColumn="0" w:noHBand="0" w:noVBand="0"/>
                      </w:tblPr>
                      <w:tblGrid>
                        <w:gridCol w:w="1075"/>
                        <w:gridCol w:w="4181"/>
                        <w:gridCol w:w="4829"/>
                      </w:tblGrid>
                      <w:tr w:rsidR="00E30472">
                        <w:tblPrEx>
                          <w:tblCellMar>
                            <w:top w:w="0" w:type="dxa"/>
                            <w:left w:w="0" w:type="dxa"/>
                            <w:bottom w:w="0" w:type="dxa"/>
                            <w:right w:w="0" w:type="dxa"/>
                          </w:tblCellMar>
                        </w:tblPrEx>
                        <w:trPr>
                          <w:trHeight w:hRule="exact" w:val="1944"/>
                          <w:jc w:val="center"/>
                        </w:trPr>
                        <w:tc>
                          <w:tcPr>
                            <w:tcW w:w="1075" w:type="dxa"/>
                            <w:tcBorders>
                              <w:top w:val="single" w:sz="4" w:space="0" w:color="auto"/>
                              <w:left w:val="single" w:sz="4" w:space="0" w:color="auto"/>
                              <w:bottom w:val="nil"/>
                              <w:right w:val="nil"/>
                            </w:tcBorders>
                            <w:shd w:val="clear" w:color="auto" w:fill="FFFFFF"/>
                          </w:tcPr>
                          <w:p w:rsidR="00E30472" w:rsidRDefault="00E30472">
                            <w:pPr>
                              <w:pStyle w:val="21"/>
                              <w:shd w:val="clear" w:color="auto" w:fill="auto"/>
                              <w:spacing w:before="0" w:line="170" w:lineRule="exact"/>
                              <w:ind w:firstLine="0"/>
                              <w:jc w:val="left"/>
                            </w:pPr>
                            <w:r>
                              <w:rPr>
                                <w:rStyle w:val="2817"/>
                                <w:color w:val="000000"/>
                              </w:rPr>
                              <w:t>2.12.7</w:t>
                            </w:r>
                          </w:p>
                        </w:tc>
                        <w:tc>
                          <w:tcPr>
                            <w:tcW w:w="4181" w:type="dxa"/>
                            <w:tcBorders>
                              <w:top w:val="single" w:sz="4" w:space="0" w:color="auto"/>
                              <w:left w:val="single" w:sz="4" w:space="0" w:color="auto"/>
                              <w:bottom w:val="nil"/>
                              <w:right w:val="nil"/>
                            </w:tcBorders>
                            <w:shd w:val="clear" w:color="auto" w:fill="FFFFFF"/>
                          </w:tcPr>
                          <w:p w:rsidR="00E30472" w:rsidRDefault="00E30472">
                            <w:pPr>
                              <w:pStyle w:val="21"/>
                              <w:shd w:val="clear" w:color="auto" w:fill="auto"/>
                              <w:spacing w:before="0" w:line="206" w:lineRule="exact"/>
                              <w:ind w:firstLine="0"/>
                              <w:jc w:val="left"/>
                            </w:pPr>
                            <w:r>
                              <w:rPr>
                                <w:rStyle w:val="28"/>
                                <w:color w:val="000000"/>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4829" w:type="dxa"/>
                            <w:tcBorders>
                              <w:top w:val="single" w:sz="4" w:space="0" w:color="auto"/>
                              <w:left w:val="single" w:sz="4" w:space="0" w:color="auto"/>
                              <w:bottom w:val="nil"/>
                              <w:right w:val="single" w:sz="4" w:space="0" w:color="auto"/>
                            </w:tcBorders>
                            <w:shd w:val="clear" w:color="auto" w:fill="FFFFFF"/>
                          </w:tcPr>
                          <w:p w:rsidR="00E30472" w:rsidRDefault="00E30472">
                            <w:pPr>
                              <w:pStyle w:val="21"/>
                              <w:shd w:val="clear" w:color="auto" w:fill="auto"/>
                              <w:spacing w:before="0" w:line="206" w:lineRule="exact"/>
                              <w:ind w:firstLine="0"/>
                            </w:pPr>
                            <w:r>
                              <w:rPr>
                                <w:rStyle w:val="28"/>
                                <w:color w:val="000000"/>
                              </w:rPr>
                              <w:t>Указывается исчерпывающий перечень документов, содержащих недостатки</w:t>
                            </w:r>
                          </w:p>
                        </w:tc>
                      </w:tr>
                      <w:tr w:rsidR="00E30472">
                        <w:tblPrEx>
                          <w:tblCellMar>
                            <w:top w:w="0" w:type="dxa"/>
                            <w:left w:w="0" w:type="dxa"/>
                            <w:bottom w:w="0" w:type="dxa"/>
                            <w:right w:w="0" w:type="dxa"/>
                          </w:tblCellMar>
                        </w:tblPrEx>
                        <w:trPr>
                          <w:trHeight w:hRule="exact" w:val="1934"/>
                          <w:jc w:val="center"/>
                        </w:trPr>
                        <w:tc>
                          <w:tcPr>
                            <w:tcW w:w="1075" w:type="dxa"/>
                            <w:tcBorders>
                              <w:top w:val="single" w:sz="4" w:space="0" w:color="auto"/>
                              <w:left w:val="single" w:sz="4" w:space="0" w:color="auto"/>
                              <w:bottom w:val="nil"/>
                              <w:right w:val="nil"/>
                            </w:tcBorders>
                            <w:shd w:val="clear" w:color="auto" w:fill="FFFFFF"/>
                          </w:tcPr>
                          <w:p w:rsidR="00E30472" w:rsidRDefault="00E30472">
                            <w:pPr>
                              <w:pStyle w:val="21"/>
                              <w:shd w:val="clear" w:color="auto" w:fill="auto"/>
                              <w:spacing w:before="0" w:line="170" w:lineRule="exact"/>
                              <w:ind w:firstLine="0"/>
                              <w:jc w:val="left"/>
                            </w:pPr>
                            <w:r>
                              <w:rPr>
                                <w:rStyle w:val="2817"/>
                                <w:color w:val="000000"/>
                              </w:rPr>
                              <w:t>2.12.8</w:t>
                            </w:r>
                          </w:p>
                        </w:tc>
                        <w:tc>
                          <w:tcPr>
                            <w:tcW w:w="4181" w:type="dxa"/>
                            <w:tcBorders>
                              <w:top w:val="single" w:sz="4" w:space="0" w:color="auto"/>
                              <w:left w:val="single" w:sz="4" w:space="0" w:color="auto"/>
                              <w:bottom w:val="nil"/>
                              <w:right w:val="nil"/>
                            </w:tcBorders>
                            <w:shd w:val="clear" w:color="auto" w:fill="FFFFFF"/>
                          </w:tcPr>
                          <w:p w:rsidR="00E30472" w:rsidRDefault="00E30472">
                            <w:pPr>
                              <w:pStyle w:val="21"/>
                              <w:shd w:val="clear" w:color="auto" w:fill="auto"/>
                              <w:spacing w:before="0" w:line="206" w:lineRule="exact"/>
                              <w:ind w:firstLine="0"/>
                              <w:jc w:val="left"/>
                            </w:pPr>
                            <w:r>
                              <w:rPr>
                                <w:rStyle w:val="28"/>
                                <w:color w:val="000000"/>
                              </w:rPr>
                              <w:t xml:space="preserve">Несоблюдение установленных статьей </w:t>
                            </w:r>
                            <w:r>
                              <w:rPr>
                                <w:rStyle w:val="2815"/>
                                <w:color w:val="000000"/>
                              </w:rPr>
                              <w:t>1</w:t>
                            </w:r>
                            <w:r>
                              <w:rPr>
                                <w:rStyle w:val="2817"/>
                                <w:color w:val="000000"/>
                              </w:rPr>
                              <w:t xml:space="preserve">1 </w:t>
                            </w:r>
                            <w:r>
                              <w:rPr>
                                <w:rStyle w:val="28"/>
                                <w:color w:val="000000"/>
                              </w:rPr>
                              <w:t xml:space="preserve">Федерального закона от 6 апреля 2011 </w:t>
                            </w:r>
                            <w:r>
                              <w:rPr>
                                <w:rStyle w:val="2814"/>
                                <w:color w:val="000000"/>
                              </w:rPr>
                              <w:t xml:space="preserve">г. </w:t>
                            </w:r>
                            <w:r>
                              <w:rPr>
                                <w:rStyle w:val="28"/>
                                <w:color w:val="000000"/>
                              </w:rPr>
                              <w:t>№ 63-ФЗ «Об электронной подписи» условий признания действительности усиленной квалифицированной электронной подписи</w:t>
                            </w:r>
                          </w:p>
                        </w:tc>
                        <w:tc>
                          <w:tcPr>
                            <w:tcW w:w="4829" w:type="dxa"/>
                            <w:tcBorders>
                              <w:top w:val="single" w:sz="4" w:space="0" w:color="auto"/>
                              <w:left w:val="single" w:sz="4" w:space="0" w:color="auto"/>
                              <w:bottom w:val="nil"/>
                              <w:right w:val="single" w:sz="4" w:space="0" w:color="auto"/>
                            </w:tcBorders>
                            <w:shd w:val="clear" w:color="auto" w:fill="FFFFFF"/>
                          </w:tcPr>
                          <w:p w:rsidR="00E30472" w:rsidRDefault="00E30472">
                            <w:pPr>
                              <w:pStyle w:val="21"/>
                              <w:shd w:val="clear" w:color="auto" w:fill="auto"/>
                              <w:spacing w:before="0" w:line="170" w:lineRule="exact"/>
                              <w:ind w:firstLine="0"/>
                            </w:pPr>
                            <w:r>
                              <w:rPr>
                                <w:rStyle w:val="2816"/>
                                <w:color w:val="000000"/>
                              </w:rPr>
                              <w:t>Указываются основания такого вывода</w:t>
                            </w:r>
                          </w:p>
                        </w:tc>
                      </w:tr>
                      <w:tr w:rsidR="00E30472">
                        <w:tblPrEx>
                          <w:tblCellMar>
                            <w:top w:w="0" w:type="dxa"/>
                            <w:left w:w="0" w:type="dxa"/>
                            <w:bottom w:w="0" w:type="dxa"/>
                            <w:right w:w="0" w:type="dxa"/>
                          </w:tblCellMar>
                        </w:tblPrEx>
                        <w:trPr>
                          <w:trHeight w:hRule="exact" w:val="1939"/>
                          <w:jc w:val="center"/>
                        </w:trPr>
                        <w:tc>
                          <w:tcPr>
                            <w:tcW w:w="1075" w:type="dxa"/>
                            <w:tcBorders>
                              <w:top w:val="single" w:sz="4" w:space="0" w:color="auto"/>
                              <w:left w:val="single" w:sz="4" w:space="0" w:color="auto"/>
                              <w:bottom w:val="single" w:sz="4" w:space="0" w:color="auto"/>
                              <w:right w:val="nil"/>
                            </w:tcBorders>
                            <w:shd w:val="clear" w:color="auto" w:fill="FFFFFF"/>
                          </w:tcPr>
                          <w:p w:rsidR="00E30472" w:rsidRDefault="00E30472">
                            <w:pPr>
                              <w:pStyle w:val="21"/>
                              <w:shd w:val="clear" w:color="auto" w:fill="auto"/>
                              <w:spacing w:before="0" w:line="170" w:lineRule="exact"/>
                              <w:ind w:firstLine="0"/>
                              <w:jc w:val="left"/>
                            </w:pPr>
                            <w:r>
                              <w:rPr>
                                <w:rStyle w:val="2817"/>
                                <w:color w:val="000000"/>
                              </w:rPr>
                              <w:t>2.12.9</w:t>
                            </w:r>
                          </w:p>
                        </w:tc>
                        <w:tc>
                          <w:tcPr>
                            <w:tcW w:w="4181" w:type="dxa"/>
                            <w:tcBorders>
                              <w:top w:val="single" w:sz="4" w:space="0" w:color="auto"/>
                              <w:left w:val="single" w:sz="4" w:space="0" w:color="auto"/>
                              <w:bottom w:val="single" w:sz="4" w:space="0" w:color="auto"/>
                              <w:right w:val="nil"/>
                            </w:tcBorders>
                            <w:shd w:val="clear" w:color="auto" w:fill="FFFFFF"/>
                          </w:tcPr>
                          <w:p w:rsidR="00E30472" w:rsidRDefault="00E30472">
                            <w:pPr>
                              <w:pStyle w:val="21"/>
                              <w:shd w:val="clear" w:color="auto" w:fill="auto"/>
                              <w:spacing w:before="0" w:line="206" w:lineRule="exact"/>
                              <w:ind w:firstLine="0"/>
                              <w:jc w:val="left"/>
                            </w:pPr>
                            <w:r>
                              <w:rPr>
                                <w:rStyle w:val="28"/>
                                <w:color w:val="000000"/>
                              </w:rPr>
                              <w:t>Обращение за предоставлением государственной услуги ранее необходимого срока давности присвоения предшествующей квалификационной категории спортивного судьи</w:t>
                            </w:r>
                          </w:p>
                        </w:tc>
                        <w:tc>
                          <w:tcPr>
                            <w:tcW w:w="4829" w:type="dxa"/>
                            <w:tcBorders>
                              <w:top w:val="single" w:sz="4" w:space="0" w:color="auto"/>
                              <w:left w:val="single" w:sz="4" w:space="0" w:color="auto"/>
                              <w:bottom w:val="single" w:sz="4" w:space="0" w:color="auto"/>
                              <w:right w:val="single" w:sz="4" w:space="0" w:color="auto"/>
                            </w:tcBorders>
                            <w:shd w:val="clear" w:color="auto" w:fill="FFFFFF"/>
                          </w:tcPr>
                          <w:p w:rsidR="00E30472" w:rsidRDefault="00E30472">
                            <w:pPr>
                              <w:pStyle w:val="21"/>
                              <w:shd w:val="clear" w:color="auto" w:fill="auto"/>
                              <w:spacing w:before="0" w:line="170" w:lineRule="exact"/>
                              <w:ind w:firstLine="0"/>
                            </w:pPr>
                            <w:r>
                              <w:rPr>
                                <w:rStyle w:val="2816"/>
                                <w:color w:val="000000"/>
                              </w:rPr>
                              <w:t>Указываются основания такого вывода</w:t>
                            </w:r>
                          </w:p>
                        </w:tc>
                      </w:tr>
                    </w:tbl>
                    <w:p w:rsidR="00E30472" w:rsidRDefault="00E30472">
                      <w:pPr>
                        <w:rPr>
                          <w:color w:val="auto"/>
                          <w:sz w:val="2"/>
                          <w:szCs w:val="2"/>
                        </w:rPr>
                      </w:pPr>
                    </w:p>
                  </w:txbxContent>
                </v:textbox>
                <w10:wrap type="topAndBottom" anchorx="margin"/>
              </v:shape>
            </w:pict>
          </mc:Fallback>
        </mc:AlternateContent>
      </w:r>
      <w:r w:rsidR="00E30472">
        <w:rPr>
          <w:rStyle w:val="120"/>
          <w:color w:val="000000"/>
        </w:rPr>
        <w:t>Дополнительная информация:</w:t>
      </w:r>
      <w:r w:rsidR="00E30472">
        <w:rPr>
          <w:rStyle w:val="12"/>
          <w:color w:val="000000"/>
        </w:rPr>
        <w:tab/>
        <w:t>.</w:t>
      </w:r>
    </w:p>
    <w:p w:rsidR="00E30472" w:rsidRDefault="00E30472">
      <w:pPr>
        <w:pStyle w:val="121"/>
        <w:shd w:val="clear" w:color="auto" w:fill="auto"/>
        <w:spacing w:line="206" w:lineRule="exact"/>
        <w:ind w:firstLine="0"/>
        <w:jc w:val="both"/>
      </w:pPr>
      <w:r>
        <w:rPr>
          <w:rStyle w:val="120"/>
          <w:color w:val="000000"/>
        </w:rPr>
        <w:t xml:space="preserve">Вы вправе повторно обратиться в </w:t>
      </w:r>
      <w:r>
        <w:rPr>
          <w:rStyle w:val="125"/>
          <w:color w:val="000000"/>
        </w:rPr>
        <w:t xml:space="preserve">уполномоченный </w:t>
      </w:r>
      <w:r>
        <w:rPr>
          <w:rStyle w:val="120"/>
          <w:color w:val="000000"/>
        </w:rPr>
        <w:t xml:space="preserve">орган с заявлением о </w:t>
      </w:r>
      <w:r>
        <w:rPr>
          <w:rStyle w:val="125"/>
          <w:color w:val="000000"/>
        </w:rPr>
        <w:t xml:space="preserve">предоставлении </w:t>
      </w:r>
      <w:r>
        <w:rPr>
          <w:rStyle w:val="120"/>
          <w:color w:val="000000"/>
        </w:rPr>
        <w:t xml:space="preserve">государственной (муниципальной) услуги после устранения </w:t>
      </w:r>
      <w:r>
        <w:rPr>
          <w:rStyle w:val="125"/>
          <w:color w:val="000000"/>
        </w:rPr>
        <w:t xml:space="preserve">указанных </w:t>
      </w:r>
      <w:r>
        <w:rPr>
          <w:rStyle w:val="120"/>
          <w:color w:val="000000"/>
        </w:rPr>
        <w:t>нарушений.</w:t>
      </w:r>
    </w:p>
    <w:p w:rsidR="00E30472" w:rsidRDefault="00E30472">
      <w:pPr>
        <w:pStyle w:val="121"/>
        <w:shd w:val="clear" w:color="auto" w:fill="auto"/>
        <w:spacing w:after="809" w:line="206" w:lineRule="exact"/>
        <w:ind w:firstLine="0"/>
        <w:jc w:val="both"/>
      </w:pPr>
      <w:r>
        <w:rPr>
          <w:rStyle w:val="120"/>
          <w:color w:val="000000"/>
        </w:rPr>
        <w:t xml:space="preserve">Данный </w:t>
      </w:r>
      <w:r>
        <w:rPr>
          <w:rStyle w:val="125"/>
          <w:color w:val="000000"/>
        </w:rPr>
        <w:t xml:space="preserve">отказ </w:t>
      </w:r>
      <w:r>
        <w:rPr>
          <w:rStyle w:val="120"/>
          <w:color w:val="000000"/>
        </w:rPr>
        <w:t xml:space="preserve">может быть обжалован в досудебном порядке </w:t>
      </w:r>
      <w:r>
        <w:rPr>
          <w:rStyle w:val="125"/>
          <w:color w:val="000000"/>
        </w:rPr>
        <w:t xml:space="preserve">путем </w:t>
      </w:r>
      <w:r>
        <w:rPr>
          <w:rStyle w:val="120"/>
          <w:color w:val="000000"/>
        </w:rPr>
        <w:t>направления жалобы в уполномоченный орган, а также в судебном порядке.</w:t>
      </w:r>
    </w:p>
    <w:p w:rsidR="00E30472" w:rsidRDefault="00927872">
      <w:pPr>
        <w:pStyle w:val="51"/>
        <w:shd w:val="clear" w:color="auto" w:fill="auto"/>
        <w:spacing w:before="0" w:after="406" w:line="170" w:lineRule="exact"/>
        <w:jc w:val="right"/>
      </w:pPr>
      <w:r>
        <w:rPr>
          <w:noProof/>
        </w:rPr>
        <mc:AlternateContent>
          <mc:Choice Requires="wps">
            <w:drawing>
              <wp:anchor distT="0" distB="0" distL="1667510" distR="63500" simplePos="0" relativeHeight="251688960" behindDoc="1" locked="0" layoutInCell="1" allowOverlap="1">
                <wp:simplePos x="0" y="0"/>
                <wp:positionH relativeFrom="margin">
                  <wp:posOffset>4373880</wp:posOffset>
                </wp:positionH>
                <wp:positionV relativeFrom="paragraph">
                  <wp:posOffset>-174625</wp:posOffset>
                </wp:positionV>
                <wp:extent cx="648970" cy="438785"/>
                <wp:effectExtent l="1905" t="0" r="0" b="2540"/>
                <wp:wrapSquare wrapText="left"/>
                <wp:docPr id="8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970" cy="438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center"/>
                            </w:pPr>
                            <w:r>
                              <w:rPr>
                                <w:rStyle w:val="12Exact9"/>
                              </w:rPr>
                              <w:t>Сведения об</w:t>
                            </w:r>
                            <w:r>
                              <w:rPr>
                                <w:rStyle w:val="12Exact9"/>
                              </w:rPr>
                              <w:br/>
                              <w:t>электронной</w:t>
                            </w:r>
                            <w:r>
                              <w:rPr>
                                <w:rStyle w:val="12Exact9"/>
                              </w:rPr>
                              <w:br/>
                            </w:r>
                            <w:r>
                              <w:rPr>
                                <w:rStyle w:val="12Exact7"/>
                                <w:color w:val="000000"/>
                              </w:rPr>
                              <w:t>подписи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2" o:spid="_x0000_s1056" type="#_x0000_t202" style="position:absolute;left:0;text-align:left;margin-left:344.4pt;margin-top:-13.75pt;width:51.1pt;height:34.55pt;z-index:-251627520;visibility:visible;mso-wrap-style:square;mso-width-percent:0;mso-height-percent:0;mso-wrap-distance-left:131.3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zyTrwIAALI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" filled="f" stroked="f">
                <v:textbox style="mso-fit-shape-to-text:t" inset="0,0,0,0">
                  <w:txbxContent>
                    <w:p w:rsidR="00E30472" w:rsidRDefault="00E30472">
                      <w:pPr>
                        <w:pStyle w:val="121"/>
                        <w:shd w:val="clear" w:color="auto" w:fill="auto"/>
                        <w:spacing w:line="206" w:lineRule="exact"/>
                        <w:ind w:firstLine="0"/>
                        <w:jc w:val="center"/>
                      </w:pPr>
                      <w:r>
                        <w:rPr>
                          <w:rStyle w:val="12Exact9"/>
                        </w:rPr>
                        <w:t>Сведения об</w:t>
                      </w:r>
                      <w:r>
                        <w:rPr>
                          <w:rStyle w:val="12Exact9"/>
                        </w:rPr>
                        <w:br/>
                        <w:t>электронной</w:t>
                      </w:r>
                      <w:r>
                        <w:rPr>
                          <w:rStyle w:val="12Exact9"/>
                        </w:rPr>
                        <w:br/>
                      </w:r>
                      <w:r>
                        <w:rPr>
                          <w:rStyle w:val="12Exact7"/>
                          <w:color w:val="000000"/>
                        </w:rPr>
                        <w:t>подписи</w:t>
                      </w:r>
                    </w:p>
                  </w:txbxContent>
                </v:textbox>
                <w10:wrap type="square" side="left" anchorx="margin"/>
              </v:shape>
            </w:pict>
          </mc:Fallback>
        </mc:AlternateContent>
      </w:r>
      <w:r w:rsidR="00E30472">
        <w:rPr>
          <w:rStyle w:val="53"/>
          <w:i/>
          <w:iCs/>
          <w:color w:val="000000"/>
        </w:rPr>
        <w:t>Должность и ФИО сотрудника</w:t>
      </w:r>
      <w:r w:rsidR="00E30472">
        <w:rPr>
          <w:rStyle w:val="5"/>
          <w:i/>
          <w:iCs/>
          <w:color w:val="000000"/>
        </w:rPr>
        <w:t xml:space="preserve">, </w:t>
      </w:r>
      <w:r w:rsidR="00E30472">
        <w:rPr>
          <w:rStyle w:val="53"/>
          <w:i/>
          <w:iCs/>
          <w:color w:val="000000"/>
        </w:rPr>
        <w:t>принявшего решение</w:t>
      </w:r>
    </w:p>
    <w:p w:rsidR="00E30472" w:rsidRDefault="00E30472">
      <w:pPr>
        <w:pStyle w:val="121"/>
        <w:shd w:val="clear" w:color="auto" w:fill="auto"/>
        <w:spacing w:line="170" w:lineRule="exact"/>
        <w:ind w:firstLine="0"/>
        <w:sectPr w:rsidR="00E30472">
          <w:pgSz w:w="11900" w:h="16840"/>
          <w:pgMar w:top="1094" w:right="522" w:bottom="1094" w:left="1245" w:header="0" w:footer="3" w:gutter="0"/>
          <w:cols w:space="720"/>
          <w:noEndnote/>
          <w:docGrid w:linePitch="360"/>
        </w:sectPr>
      </w:pPr>
      <w:r>
        <w:rPr>
          <w:rStyle w:val="12"/>
          <w:color w:val="000000"/>
        </w:rPr>
        <w:t>».</w:t>
      </w:r>
    </w:p>
    <w:p w:rsidR="00E30472" w:rsidRDefault="00E30472">
      <w:pPr>
        <w:pStyle w:val="121"/>
        <w:shd w:val="clear" w:color="auto" w:fill="auto"/>
        <w:spacing w:line="206" w:lineRule="exact"/>
        <w:ind w:left="7140" w:right="180" w:firstLine="0"/>
      </w:pPr>
      <w:r>
        <w:rPr>
          <w:rStyle w:val="12"/>
          <w:color w:val="000000"/>
        </w:rPr>
        <w:t>Приложение № 5 к Административному регламенту по предоставлению государственной</w:t>
      </w:r>
    </w:p>
    <w:p w:rsidR="00E30472" w:rsidRDefault="00E30472">
      <w:pPr>
        <w:pStyle w:val="121"/>
        <w:shd w:val="clear" w:color="auto" w:fill="auto"/>
        <w:spacing w:after="439" w:line="206" w:lineRule="exact"/>
        <w:ind w:right="180" w:firstLine="0"/>
      </w:pPr>
      <w:r>
        <w:rPr>
          <w:rStyle w:val="12"/>
          <w:color w:val="000000"/>
        </w:rPr>
        <w:t>услуги</w:t>
      </w:r>
    </w:p>
    <w:p w:rsidR="00E30472" w:rsidRDefault="00E30472">
      <w:pPr>
        <w:pStyle w:val="a7"/>
        <w:framePr w:w="9379" w:wrap="notBeside" w:vAnchor="text" w:hAnchor="text" w:xAlign="center" w:y="1"/>
        <w:shd w:val="clear" w:color="auto" w:fill="auto"/>
      </w:pPr>
      <w:r>
        <w:rPr>
          <w:rStyle w:val="a6"/>
          <w:b/>
          <w:bCs/>
          <w:color w:val="000000"/>
        </w:rPr>
        <w:t xml:space="preserve">Состав, последовательность и сроки выполнения административных процедур </w:t>
      </w:r>
      <w:r w:rsidRPr="006C09BC">
        <w:rPr>
          <w:rStyle w:val="a6"/>
          <w:b/>
          <w:bCs/>
          <w:color w:val="000000"/>
          <w:lang w:eastAsia="en-US"/>
        </w:rPr>
        <w:t>(</w:t>
      </w:r>
      <w:r>
        <w:rPr>
          <w:rStyle w:val="a6"/>
          <w:b/>
          <w:bCs/>
          <w:color w:val="000000"/>
          <w:lang w:val="en-US" w:eastAsia="en-US"/>
        </w:rPr>
        <w:t>iciici</w:t>
      </w:r>
      <w:r w:rsidRPr="006C09BC">
        <w:rPr>
          <w:rStyle w:val="a6"/>
          <w:b/>
          <w:bCs/>
          <w:color w:val="000000"/>
          <w:lang w:eastAsia="en-US"/>
        </w:rPr>
        <w:t xml:space="preserve"> </w:t>
      </w:r>
      <w:r>
        <w:rPr>
          <w:rStyle w:val="a6"/>
          <w:b/>
          <w:bCs/>
          <w:color w:val="000000"/>
        </w:rPr>
        <w:t>кнй) при предоставлении</w:t>
      </w:r>
    </w:p>
    <w:p w:rsidR="00E30472" w:rsidRDefault="00E30472">
      <w:pPr>
        <w:pStyle w:val="a7"/>
        <w:framePr w:w="9379" w:wrap="notBeside" w:vAnchor="text" w:hAnchor="text" w:xAlign="center" w:y="1"/>
        <w:shd w:val="clear" w:color="auto" w:fill="auto"/>
        <w:jc w:val="center"/>
      </w:pPr>
      <w:r>
        <w:rPr>
          <w:rStyle w:val="a6"/>
          <w:b/>
          <w:bCs/>
          <w:color w:val="000000"/>
        </w:rPr>
        <w:t>государственной услуги</w:t>
      </w:r>
    </w:p>
    <w:p w:rsidR="00E30472" w:rsidRDefault="00E30472">
      <w:pPr>
        <w:pStyle w:val="a7"/>
        <w:framePr w:w="9379" w:wrap="notBeside" w:vAnchor="text" w:hAnchor="text" w:xAlign="center" w:y="1"/>
        <w:shd w:val="clear" w:color="auto" w:fill="auto"/>
        <w:jc w:val="both"/>
      </w:pPr>
      <w:r>
        <w:rPr>
          <w:rStyle w:val="a6"/>
          <w:b/>
          <w:bCs/>
          <w:color w:val="000000"/>
        </w:rPr>
        <w:t>«Выдача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tbl>
      <w:tblPr>
        <w:tblW w:w="0" w:type="auto"/>
        <w:jc w:val="center"/>
        <w:tblLayout w:type="fixed"/>
        <w:tblCellMar>
          <w:left w:w="0" w:type="dxa"/>
          <w:right w:w="0" w:type="dxa"/>
        </w:tblCellMar>
        <w:tblLook w:val="0000" w:firstRow="0" w:lastRow="0" w:firstColumn="0" w:lastColumn="0" w:noHBand="0" w:noVBand="0"/>
      </w:tblPr>
      <w:tblGrid>
        <w:gridCol w:w="1272"/>
        <w:gridCol w:w="1411"/>
        <w:gridCol w:w="1416"/>
        <w:gridCol w:w="1219"/>
        <w:gridCol w:w="1219"/>
        <w:gridCol w:w="1402"/>
        <w:gridCol w:w="1440"/>
      </w:tblGrid>
      <w:tr w:rsidR="00E30472">
        <w:tblPrEx>
          <w:tblCellMar>
            <w:top w:w="0" w:type="dxa"/>
            <w:left w:w="0" w:type="dxa"/>
            <w:bottom w:w="0" w:type="dxa"/>
            <w:right w:w="0" w:type="dxa"/>
          </w:tblCellMar>
        </w:tblPrEx>
        <w:trPr>
          <w:trHeight w:hRule="exact" w:val="2088"/>
          <w:jc w:val="center"/>
        </w:trPr>
        <w:tc>
          <w:tcPr>
            <w:tcW w:w="1272" w:type="dxa"/>
            <w:tcBorders>
              <w:top w:val="single" w:sz="4" w:space="0" w:color="auto"/>
              <w:left w:val="single" w:sz="4" w:space="0" w:color="auto"/>
              <w:bottom w:val="nil"/>
              <w:right w:val="nil"/>
            </w:tcBorders>
            <w:shd w:val="clear" w:color="auto" w:fill="FFFFFF"/>
            <w:vAlign w:val="center"/>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 xml:space="preserve">Основание </w:t>
            </w:r>
            <w:r>
              <w:rPr>
                <w:rStyle w:val="2817"/>
                <w:color w:val="000000"/>
              </w:rPr>
              <w:t xml:space="preserve">для </w:t>
            </w:r>
            <w:r>
              <w:rPr>
                <w:rStyle w:val="28"/>
                <w:color w:val="000000"/>
              </w:rPr>
              <w:t>начала администрат ивпой процедуры</w:t>
            </w:r>
          </w:p>
        </w:tc>
        <w:tc>
          <w:tcPr>
            <w:tcW w:w="1411" w:type="dxa"/>
            <w:tcBorders>
              <w:top w:val="single" w:sz="4" w:space="0" w:color="auto"/>
              <w:left w:val="single" w:sz="4" w:space="0" w:color="auto"/>
              <w:bottom w:val="nil"/>
              <w:right w:val="nil"/>
            </w:tcBorders>
            <w:shd w:val="clear" w:color="auto" w:fill="FFFFFF"/>
            <w:vAlign w:val="center"/>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Содержание администрации ных действий</w:t>
            </w:r>
          </w:p>
        </w:tc>
        <w:tc>
          <w:tcPr>
            <w:tcW w:w="1416" w:type="dxa"/>
            <w:tcBorders>
              <w:top w:val="single" w:sz="4" w:space="0" w:color="auto"/>
              <w:left w:val="single" w:sz="4" w:space="0" w:color="auto"/>
              <w:bottom w:val="nil"/>
              <w:right w:val="nil"/>
            </w:tcBorders>
            <w:shd w:val="clear" w:color="auto" w:fill="FFFFFF"/>
            <w:vAlign w:val="bottom"/>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Срок</w:t>
            </w:r>
          </w:p>
          <w:p w:rsidR="00E30472" w:rsidRDefault="00E30472">
            <w:pPr>
              <w:pStyle w:val="21"/>
              <w:framePr w:w="9379" w:wrap="notBeside" w:vAnchor="text" w:hAnchor="text" w:xAlign="center" w:y="1"/>
              <w:shd w:val="clear" w:color="auto" w:fill="auto"/>
              <w:spacing w:before="0" w:after="360" w:line="206" w:lineRule="exact"/>
              <w:ind w:firstLine="0"/>
              <w:jc w:val="left"/>
            </w:pPr>
            <w:r>
              <w:rPr>
                <w:rStyle w:val="28"/>
                <w:color w:val="000000"/>
              </w:rPr>
              <w:t xml:space="preserve">выполнения администрати </w:t>
            </w:r>
            <w:r>
              <w:rPr>
                <w:rStyle w:val="2817"/>
                <w:color w:val="000000"/>
              </w:rPr>
              <w:t xml:space="preserve">в </w:t>
            </w:r>
            <w:r>
              <w:rPr>
                <w:rStyle w:val="28"/>
                <w:color w:val="000000"/>
              </w:rPr>
              <w:t>ных действий</w:t>
            </w:r>
          </w:p>
          <w:p w:rsidR="00E30472" w:rsidRDefault="00E30472">
            <w:pPr>
              <w:pStyle w:val="21"/>
              <w:framePr w:w="9379" w:wrap="notBeside" w:vAnchor="text" w:hAnchor="text" w:xAlign="center" w:y="1"/>
              <w:shd w:val="clear" w:color="auto" w:fill="auto"/>
              <w:spacing w:before="360" w:line="170" w:lineRule="exact"/>
              <w:ind w:firstLine="0"/>
              <w:jc w:val="left"/>
            </w:pPr>
            <w:r>
              <w:rPr>
                <w:rStyle w:val="2813"/>
                <w:color w:val="000000"/>
              </w:rPr>
              <w:t>3</w:t>
            </w:r>
          </w:p>
        </w:tc>
        <w:tc>
          <w:tcPr>
            <w:tcW w:w="1219" w:type="dxa"/>
            <w:tcBorders>
              <w:top w:val="single" w:sz="4" w:space="0" w:color="auto"/>
              <w:left w:val="single" w:sz="4" w:space="0" w:color="auto"/>
              <w:bottom w:val="nil"/>
              <w:right w:val="nil"/>
            </w:tcBorders>
            <w:shd w:val="clear" w:color="auto" w:fill="FFFFFF"/>
            <w:vAlign w:val="bottom"/>
          </w:tcPr>
          <w:p w:rsidR="00E30472" w:rsidRDefault="00E30472">
            <w:pPr>
              <w:pStyle w:val="21"/>
              <w:framePr w:w="9379" w:wrap="notBeside" w:vAnchor="text" w:hAnchor="text" w:xAlign="center" w:y="1"/>
              <w:shd w:val="clear" w:color="auto" w:fill="auto"/>
              <w:spacing w:before="0" w:line="197" w:lineRule="exact"/>
              <w:ind w:firstLine="0"/>
              <w:jc w:val="left"/>
            </w:pPr>
            <w:r>
              <w:rPr>
                <w:rStyle w:val="28"/>
                <w:color w:val="000000"/>
              </w:rPr>
              <w:t xml:space="preserve">Цолжностно с лицо, ответственн </w:t>
            </w:r>
            <w:r>
              <w:rPr>
                <w:rStyle w:val="2813"/>
                <w:color w:val="000000"/>
              </w:rPr>
              <w:t>ое за</w:t>
            </w:r>
          </w:p>
          <w:p w:rsidR="00E30472" w:rsidRDefault="00E30472">
            <w:pPr>
              <w:pStyle w:val="21"/>
              <w:framePr w:w="9379" w:wrap="notBeside" w:vAnchor="text" w:hAnchor="text" w:xAlign="center" w:y="1"/>
              <w:shd w:val="clear" w:color="auto" w:fill="auto"/>
              <w:spacing w:before="0" w:line="211" w:lineRule="exact"/>
              <w:ind w:firstLine="0"/>
              <w:jc w:val="left"/>
            </w:pPr>
            <w:r>
              <w:rPr>
                <w:rStyle w:val="28"/>
                <w:color w:val="000000"/>
              </w:rPr>
              <w:t>выполнение</w:t>
            </w:r>
          </w:p>
          <w:p w:rsidR="00E30472" w:rsidRDefault="00E30472">
            <w:pPr>
              <w:pStyle w:val="21"/>
              <w:framePr w:w="9379" w:wrap="notBeside" w:vAnchor="text" w:hAnchor="text" w:xAlign="center" w:y="1"/>
              <w:shd w:val="clear" w:color="auto" w:fill="auto"/>
              <w:spacing w:before="0" w:line="211" w:lineRule="exact"/>
              <w:ind w:firstLine="0"/>
              <w:jc w:val="left"/>
            </w:pPr>
            <w:r>
              <w:rPr>
                <w:rStyle w:val="28"/>
                <w:color w:val="000000"/>
              </w:rPr>
              <w:t>администрат</w:t>
            </w:r>
          </w:p>
          <w:p w:rsidR="00E30472" w:rsidRDefault="00E30472">
            <w:pPr>
              <w:pStyle w:val="21"/>
              <w:framePr w:w="9379" w:wrap="notBeside" w:vAnchor="text" w:hAnchor="text" w:xAlign="center" w:y="1"/>
              <w:shd w:val="clear" w:color="auto" w:fill="auto"/>
              <w:spacing w:before="0" w:line="211" w:lineRule="exact"/>
              <w:ind w:firstLine="0"/>
              <w:jc w:val="left"/>
            </w:pPr>
            <w:r>
              <w:rPr>
                <w:rStyle w:val="2812"/>
                <w:color w:val="000000"/>
              </w:rPr>
              <w:t>ИВ1ЮГО</w:t>
            </w:r>
          </w:p>
          <w:p w:rsidR="00E30472" w:rsidRDefault="00E30472">
            <w:pPr>
              <w:pStyle w:val="21"/>
              <w:framePr w:w="9379" w:wrap="notBeside" w:vAnchor="text" w:hAnchor="text" w:xAlign="center" w:y="1"/>
              <w:shd w:val="clear" w:color="auto" w:fill="auto"/>
              <w:spacing w:before="0" w:line="211" w:lineRule="exact"/>
              <w:ind w:firstLine="0"/>
              <w:jc w:val="left"/>
            </w:pPr>
            <w:r>
              <w:rPr>
                <w:rStyle w:val="28"/>
                <w:color w:val="000000"/>
              </w:rPr>
              <w:t>действия</w:t>
            </w:r>
          </w:p>
          <w:p w:rsidR="00E30472" w:rsidRDefault="00E30472">
            <w:pPr>
              <w:pStyle w:val="21"/>
              <w:framePr w:w="9379" w:wrap="notBeside" w:vAnchor="text" w:hAnchor="text" w:xAlign="center" w:y="1"/>
              <w:shd w:val="clear" w:color="auto" w:fill="auto"/>
              <w:spacing w:before="0" w:line="211" w:lineRule="exact"/>
              <w:ind w:firstLine="0"/>
              <w:jc w:val="left"/>
            </w:pPr>
            <w:r>
              <w:rPr>
                <w:rStyle w:val="2813"/>
                <w:color w:val="000000"/>
              </w:rPr>
              <w:t>4 I</w:t>
            </w:r>
          </w:p>
        </w:tc>
        <w:tc>
          <w:tcPr>
            <w:tcW w:w="1219"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Место</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выполнения</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администрат</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ивиого</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действия/</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используема</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я</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информацио</w:t>
            </w:r>
          </w:p>
          <w:p w:rsidR="00E30472" w:rsidRDefault="00E30472">
            <w:pPr>
              <w:pStyle w:val="21"/>
              <w:framePr w:w="9379" w:wrap="notBeside" w:vAnchor="text" w:hAnchor="text" w:xAlign="center" w:y="1"/>
              <w:shd w:val="clear" w:color="auto" w:fill="auto"/>
              <w:spacing w:before="0" w:line="206" w:lineRule="exact"/>
              <w:ind w:firstLine="0"/>
            </w:pPr>
            <w:r>
              <w:rPr>
                <w:rStyle w:val="2817"/>
                <w:color w:val="000000"/>
              </w:rPr>
              <w:t>нная</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сбстсма</w:t>
            </w:r>
          </w:p>
        </w:tc>
        <w:tc>
          <w:tcPr>
            <w:tcW w:w="1402" w:type="dxa"/>
            <w:tcBorders>
              <w:top w:val="single" w:sz="4" w:space="0" w:color="auto"/>
              <w:left w:val="single" w:sz="4" w:space="0" w:color="auto"/>
              <w:bottom w:val="nil"/>
              <w:right w:val="nil"/>
            </w:tcBorders>
            <w:shd w:val="clear" w:color="auto" w:fill="FFFFFF"/>
            <w:vAlign w:val="center"/>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Критерии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принятия</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решения</w:t>
            </w:r>
          </w:p>
        </w:tc>
        <w:tc>
          <w:tcPr>
            <w:tcW w:w="1440" w:type="dxa"/>
            <w:tcBorders>
              <w:top w:val="single" w:sz="4" w:space="0" w:color="auto"/>
              <w:left w:val="single" w:sz="4" w:space="0" w:color="auto"/>
              <w:bottom w:val="nil"/>
              <w:right w:val="single" w:sz="4" w:space="0" w:color="auto"/>
            </w:tcBorders>
            <w:shd w:val="clear" w:color="auto" w:fill="FFFFFF"/>
            <w:vAlign w:val="center"/>
          </w:tcPr>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 xml:space="preserve">Результат административ ного действия, </w:t>
            </w:r>
            <w:r>
              <w:rPr>
                <w:rStyle w:val="2817"/>
                <w:color w:val="000000"/>
              </w:rPr>
              <w:t xml:space="preserve">способ </w:t>
            </w:r>
            <w:r>
              <w:rPr>
                <w:rStyle w:val="28"/>
                <w:color w:val="000000"/>
              </w:rPr>
              <w:t>фиксации</w:t>
            </w:r>
          </w:p>
        </w:tc>
      </w:tr>
      <w:tr w:rsidR="00E30472">
        <w:tblPrEx>
          <w:tblCellMar>
            <w:top w:w="0" w:type="dxa"/>
            <w:left w:w="0" w:type="dxa"/>
            <w:bottom w:w="0" w:type="dxa"/>
            <w:right w:w="0" w:type="dxa"/>
          </w:tblCellMar>
        </w:tblPrEx>
        <w:trPr>
          <w:trHeight w:hRule="exact" w:val="221"/>
          <w:jc w:val="center"/>
        </w:trPr>
        <w:tc>
          <w:tcPr>
            <w:tcW w:w="1272" w:type="dxa"/>
            <w:tcBorders>
              <w:top w:val="single" w:sz="4" w:space="0" w:color="auto"/>
              <w:left w:val="single" w:sz="4" w:space="0" w:color="auto"/>
              <w:bottom w:val="nil"/>
              <w:right w:val="nil"/>
            </w:tcBorders>
            <w:shd w:val="clear" w:color="auto" w:fill="FFFFFF"/>
            <w:vAlign w:val="bottom"/>
          </w:tcPr>
          <w:p w:rsidR="00E30472" w:rsidRDefault="00E30472">
            <w:pPr>
              <w:pStyle w:val="21"/>
              <w:framePr w:w="9379" w:wrap="notBeside" w:vAnchor="text" w:hAnchor="text" w:xAlign="center" w:y="1"/>
              <w:shd w:val="clear" w:color="auto" w:fill="auto"/>
              <w:spacing w:before="0" w:line="170" w:lineRule="exact"/>
              <w:ind w:firstLine="0"/>
              <w:jc w:val="left"/>
            </w:pPr>
            <w:r>
              <w:rPr>
                <w:rStyle w:val="2813"/>
                <w:color w:val="000000"/>
              </w:rPr>
              <w:t>1</w:t>
            </w:r>
          </w:p>
        </w:tc>
        <w:tc>
          <w:tcPr>
            <w:tcW w:w="1411" w:type="dxa"/>
            <w:tcBorders>
              <w:top w:val="single" w:sz="4" w:space="0" w:color="auto"/>
              <w:left w:val="single" w:sz="4" w:space="0" w:color="auto"/>
              <w:bottom w:val="nil"/>
              <w:right w:val="nil"/>
            </w:tcBorders>
            <w:shd w:val="clear" w:color="auto" w:fill="FFFFFF"/>
            <w:vAlign w:val="bottom"/>
          </w:tcPr>
          <w:p w:rsidR="00E30472" w:rsidRDefault="00E30472">
            <w:pPr>
              <w:pStyle w:val="21"/>
              <w:framePr w:w="9379" w:wrap="notBeside" w:vAnchor="text" w:hAnchor="text" w:xAlign="center" w:y="1"/>
              <w:shd w:val="clear" w:color="auto" w:fill="auto"/>
              <w:spacing w:before="0" w:line="170" w:lineRule="exact"/>
              <w:ind w:firstLine="0"/>
              <w:jc w:val="left"/>
            </w:pPr>
            <w:r>
              <w:rPr>
                <w:rStyle w:val="2813"/>
                <w:color w:val="000000"/>
              </w:rPr>
              <w:t>2</w:t>
            </w:r>
          </w:p>
        </w:tc>
        <w:tc>
          <w:tcPr>
            <w:tcW w:w="5256" w:type="dxa"/>
            <w:gridSpan w:val="4"/>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170" w:lineRule="exact"/>
              <w:ind w:firstLine="0"/>
              <w:jc w:val="left"/>
            </w:pPr>
            <w:r>
              <w:rPr>
                <w:rStyle w:val="2817"/>
                <w:color w:val="000000"/>
              </w:rPr>
              <w:t xml:space="preserve">6 </w:t>
            </w:r>
            <w:r>
              <w:rPr>
                <w:rStyle w:val="28"/>
                <w:color w:val="000000"/>
              </w:rPr>
              <w:t>Проверка документов и регистрация заявления</w:t>
            </w:r>
          </w:p>
        </w:tc>
        <w:tc>
          <w:tcPr>
            <w:tcW w:w="1440" w:type="dxa"/>
            <w:tcBorders>
              <w:top w:val="single" w:sz="4" w:space="0" w:color="auto"/>
              <w:left w:val="single" w:sz="4" w:space="0" w:color="auto"/>
              <w:bottom w:val="nil"/>
              <w:right w:val="single" w:sz="4" w:space="0" w:color="auto"/>
            </w:tcBorders>
            <w:shd w:val="clear" w:color="auto" w:fill="FFFFFF"/>
          </w:tcPr>
          <w:p w:rsidR="00E30472" w:rsidRDefault="00E30472">
            <w:pPr>
              <w:pStyle w:val="21"/>
              <w:framePr w:w="9379" w:wrap="notBeside" w:vAnchor="text" w:hAnchor="text" w:xAlign="center" w:y="1"/>
              <w:shd w:val="clear" w:color="auto" w:fill="auto"/>
              <w:spacing w:before="0" w:line="170" w:lineRule="exact"/>
              <w:ind w:firstLine="0"/>
              <w:jc w:val="left"/>
            </w:pPr>
            <w:r>
              <w:rPr>
                <w:rStyle w:val="2813"/>
                <w:color w:val="000000"/>
              </w:rPr>
              <w:t>7</w:t>
            </w:r>
          </w:p>
        </w:tc>
      </w:tr>
      <w:tr w:rsidR="00E30472">
        <w:tblPrEx>
          <w:tblCellMar>
            <w:top w:w="0" w:type="dxa"/>
            <w:left w:w="0" w:type="dxa"/>
            <w:bottom w:w="0" w:type="dxa"/>
            <w:right w:w="0" w:type="dxa"/>
          </w:tblCellMar>
        </w:tblPrEx>
        <w:trPr>
          <w:trHeight w:hRule="exact" w:val="418"/>
          <w:jc w:val="center"/>
        </w:trPr>
        <w:tc>
          <w:tcPr>
            <w:tcW w:w="9379" w:type="dxa"/>
            <w:gridSpan w:val="7"/>
            <w:tcBorders>
              <w:top w:val="single" w:sz="4" w:space="0" w:color="auto"/>
              <w:left w:val="single" w:sz="4" w:space="0" w:color="auto"/>
              <w:bottom w:val="nil"/>
              <w:right w:val="single" w:sz="4" w:space="0" w:color="auto"/>
            </w:tcBorders>
            <w:shd w:val="clear" w:color="auto" w:fill="FFFFFF"/>
          </w:tcPr>
          <w:p w:rsidR="00E30472" w:rsidRDefault="00E30472">
            <w:pPr>
              <w:framePr w:w="9379" w:wrap="notBeside" w:vAnchor="text" w:hAnchor="text" w:xAlign="center" w:y="1"/>
              <w:rPr>
                <w:color w:val="auto"/>
                <w:sz w:val="10"/>
                <w:szCs w:val="10"/>
              </w:rPr>
            </w:pPr>
          </w:p>
        </w:tc>
      </w:tr>
      <w:tr w:rsidR="00E30472">
        <w:tblPrEx>
          <w:tblCellMar>
            <w:top w:w="0" w:type="dxa"/>
            <w:left w:w="0" w:type="dxa"/>
            <w:bottom w:w="0" w:type="dxa"/>
            <w:right w:w="0" w:type="dxa"/>
          </w:tblCellMar>
        </w:tblPrEx>
        <w:trPr>
          <w:trHeight w:hRule="exact" w:val="3528"/>
          <w:jc w:val="center"/>
        </w:trPr>
        <w:tc>
          <w:tcPr>
            <w:tcW w:w="1272" w:type="dxa"/>
            <w:vMerge w:val="restart"/>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16"/>
                <w:color w:val="000000"/>
              </w:rPr>
              <w:t xml:space="preserve">Поступление заявления </w:t>
            </w:r>
            <w:r>
              <w:rPr>
                <w:rStyle w:val="2817"/>
                <w:color w:val="000000"/>
              </w:rPr>
              <w:t xml:space="preserve">и </w:t>
            </w:r>
            <w:r>
              <w:rPr>
                <w:rStyle w:val="2816"/>
                <w:color w:val="000000"/>
              </w:rPr>
              <w:t xml:space="preserve">документов </w:t>
            </w:r>
            <w:r>
              <w:rPr>
                <w:rStyle w:val="2814"/>
                <w:color w:val="000000"/>
              </w:rPr>
              <w:t>тля</w:t>
            </w:r>
          </w:p>
          <w:p w:rsidR="00E30472" w:rsidRDefault="00E30472">
            <w:pPr>
              <w:pStyle w:val="21"/>
              <w:framePr w:w="9379" w:wrap="notBeside" w:vAnchor="text" w:hAnchor="text" w:xAlign="center" w:y="1"/>
              <w:shd w:val="clear" w:color="auto" w:fill="auto"/>
              <w:spacing w:before="0" w:line="206" w:lineRule="exact"/>
              <w:ind w:firstLine="0"/>
              <w:jc w:val="left"/>
            </w:pPr>
            <w:r>
              <w:rPr>
                <w:rStyle w:val="2816"/>
                <w:color w:val="000000"/>
              </w:rPr>
              <w:t>предоставлен</w:t>
            </w:r>
          </w:p>
          <w:p w:rsidR="00E30472" w:rsidRDefault="00E30472">
            <w:pPr>
              <w:pStyle w:val="21"/>
              <w:framePr w:w="9379" w:wrap="notBeside" w:vAnchor="text" w:hAnchor="text" w:xAlign="center" w:y="1"/>
              <w:shd w:val="clear" w:color="auto" w:fill="auto"/>
              <w:spacing w:before="0" w:line="202" w:lineRule="exact"/>
              <w:ind w:firstLine="0"/>
              <w:jc w:val="left"/>
            </w:pPr>
            <w:r>
              <w:rPr>
                <w:rStyle w:val="2813"/>
                <w:color w:val="000000"/>
              </w:rPr>
              <w:t>ИЯ</w:t>
            </w:r>
          </w:p>
          <w:p w:rsidR="00E30472" w:rsidRDefault="00E30472">
            <w:pPr>
              <w:pStyle w:val="21"/>
              <w:framePr w:w="9379" w:wrap="notBeside" w:vAnchor="text" w:hAnchor="text" w:xAlign="center" w:y="1"/>
              <w:shd w:val="clear" w:color="auto" w:fill="auto"/>
              <w:spacing w:before="0" w:line="202" w:lineRule="exact"/>
              <w:ind w:firstLine="0"/>
              <w:jc w:val="left"/>
            </w:pPr>
            <w:r>
              <w:rPr>
                <w:rStyle w:val="2816"/>
                <w:color w:val="000000"/>
              </w:rPr>
              <w:t xml:space="preserve">государствен </w:t>
            </w:r>
            <w:r>
              <w:rPr>
                <w:rStyle w:val="2814"/>
                <w:color w:val="000000"/>
              </w:rPr>
              <w:t xml:space="preserve">ной услуги </w:t>
            </w:r>
            <w:r>
              <w:rPr>
                <w:rStyle w:val="2813"/>
                <w:color w:val="000000"/>
              </w:rPr>
              <w:t>в</w:t>
            </w:r>
          </w:p>
          <w:p w:rsidR="00E30472" w:rsidRDefault="00E30472">
            <w:pPr>
              <w:pStyle w:val="21"/>
              <w:framePr w:w="9379" w:wrap="notBeside" w:vAnchor="text" w:hAnchor="text" w:xAlign="center" w:y="1"/>
              <w:shd w:val="clear" w:color="auto" w:fill="auto"/>
              <w:spacing w:before="0" w:line="202" w:lineRule="exact"/>
              <w:ind w:firstLine="0"/>
              <w:jc w:val="left"/>
            </w:pPr>
            <w:r>
              <w:rPr>
                <w:rStyle w:val="2816"/>
                <w:color w:val="000000"/>
              </w:rPr>
              <w:t xml:space="preserve">Уполномоче нный </w:t>
            </w:r>
            <w:r>
              <w:rPr>
                <w:rStyle w:val="2814"/>
                <w:color w:val="000000"/>
              </w:rPr>
              <w:t>орган</w:t>
            </w:r>
          </w:p>
        </w:tc>
        <w:tc>
          <w:tcPr>
            <w:tcW w:w="1411"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 xml:space="preserve">Прием </w:t>
            </w:r>
            <w:r>
              <w:rPr>
                <w:rStyle w:val="2817"/>
                <w:color w:val="000000"/>
              </w:rPr>
              <w:t>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проверка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комплектности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документов на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наличие/отсуте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гвие</w:t>
            </w:r>
          </w:p>
          <w:p w:rsidR="00E30472" w:rsidRDefault="00E30472">
            <w:pPr>
              <w:pStyle w:val="21"/>
              <w:framePr w:w="9379" w:wrap="notBeside" w:vAnchor="text" w:hAnchor="text" w:xAlign="center" w:y="1"/>
              <w:shd w:val="clear" w:color="auto" w:fill="auto"/>
              <w:spacing w:before="0" w:after="180" w:line="206" w:lineRule="exact"/>
              <w:ind w:firstLine="0"/>
              <w:jc w:val="left"/>
            </w:pPr>
            <w:r>
              <w:rPr>
                <w:rStyle w:val="28"/>
                <w:color w:val="000000"/>
              </w:rPr>
              <w:t xml:space="preserve">оснований для отказа </w:t>
            </w:r>
            <w:r>
              <w:rPr>
                <w:rStyle w:val="2817"/>
                <w:color w:val="000000"/>
              </w:rPr>
              <w:t xml:space="preserve">в </w:t>
            </w:r>
            <w:r>
              <w:rPr>
                <w:rStyle w:val="28"/>
                <w:color w:val="000000"/>
              </w:rPr>
              <w:t>приеме документов, предусмотренн ых пунктом</w:t>
            </w:r>
          </w:p>
          <w:p w:rsidR="00E30472" w:rsidRDefault="00E30472">
            <w:pPr>
              <w:pStyle w:val="21"/>
              <w:framePr w:w="9379" w:wrap="notBeside" w:vAnchor="text" w:hAnchor="text" w:xAlign="center" w:y="1"/>
              <w:shd w:val="clear" w:color="auto" w:fill="auto"/>
              <w:spacing w:before="180" w:line="197" w:lineRule="exact"/>
              <w:ind w:firstLine="0"/>
              <w:jc w:val="left"/>
            </w:pPr>
            <w:r>
              <w:rPr>
                <w:rStyle w:val="28"/>
                <w:color w:val="000000"/>
              </w:rPr>
              <w:t>Ад министра™</w:t>
            </w:r>
          </w:p>
          <w:p w:rsidR="00E30472" w:rsidRDefault="00E30472">
            <w:pPr>
              <w:pStyle w:val="21"/>
              <w:framePr w:w="9379" w:wrap="notBeside" w:vAnchor="text" w:hAnchor="text" w:xAlign="center" w:y="1"/>
              <w:shd w:val="clear" w:color="auto" w:fill="auto"/>
              <w:spacing w:before="0" w:line="197" w:lineRule="exact"/>
              <w:ind w:firstLine="0"/>
              <w:jc w:val="left"/>
            </w:pPr>
            <w:r>
              <w:rPr>
                <w:rStyle w:val="28"/>
                <w:color w:val="000000"/>
              </w:rPr>
              <w:t>вного</w:t>
            </w:r>
          </w:p>
          <w:p w:rsidR="00E30472" w:rsidRDefault="00E30472">
            <w:pPr>
              <w:pStyle w:val="21"/>
              <w:framePr w:w="9379" w:wrap="notBeside" w:vAnchor="text" w:hAnchor="text" w:xAlign="center" w:y="1"/>
              <w:shd w:val="clear" w:color="auto" w:fill="auto"/>
              <w:spacing w:before="0" w:line="197" w:lineRule="exact"/>
              <w:ind w:firstLine="0"/>
              <w:jc w:val="left"/>
            </w:pPr>
            <w:r>
              <w:rPr>
                <w:rStyle w:val="28"/>
                <w:color w:val="000000"/>
              </w:rPr>
              <w:t>регламента</w:t>
            </w:r>
          </w:p>
        </w:tc>
        <w:tc>
          <w:tcPr>
            <w:tcW w:w="1416"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170" w:lineRule="exact"/>
              <w:ind w:firstLine="0"/>
              <w:jc w:val="left"/>
            </w:pPr>
            <w:r>
              <w:rPr>
                <w:rStyle w:val="2812"/>
                <w:color w:val="000000"/>
              </w:rPr>
              <w:t xml:space="preserve">1 </w:t>
            </w:r>
            <w:r>
              <w:rPr>
                <w:rStyle w:val="28"/>
                <w:color w:val="000000"/>
              </w:rPr>
              <w:t>рабочий лень</w:t>
            </w:r>
          </w:p>
        </w:tc>
        <w:tc>
          <w:tcPr>
            <w:tcW w:w="1219" w:type="dxa"/>
            <w:vMerge w:val="restart"/>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Уполномоче</w:t>
            </w:r>
          </w:p>
          <w:p w:rsidR="00E30472" w:rsidRDefault="00E30472">
            <w:pPr>
              <w:pStyle w:val="21"/>
              <w:framePr w:w="9379" w:wrap="notBeside" w:vAnchor="text" w:hAnchor="text" w:xAlign="center" w:y="1"/>
              <w:shd w:val="clear" w:color="auto" w:fill="auto"/>
              <w:spacing w:before="0" w:line="202" w:lineRule="exact"/>
              <w:ind w:firstLine="0"/>
              <w:jc w:val="left"/>
            </w:pPr>
            <w:r>
              <w:rPr>
                <w:rStyle w:val="2813"/>
                <w:color w:val="000000"/>
              </w:rPr>
              <w:t>иного</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 xml:space="preserve">органа, ответственн </w:t>
            </w:r>
            <w:r>
              <w:rPr>
                <w:rStyle w:val="2813"/>
                <w:color w:val="000000"/>
              </w:rPr>
              <w:t>ое за</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предоставле</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ние</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государстве</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иной</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услуги</w:t>
            </w:r>
          </w:p>
        </w:tc>
        <w:tc>
          <w:tcPr>
            <w:tcW w:w="1219" w:type="dxa"/>
            <w:vMerge w:val="restart"/>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 xml:space="preserve">Уполномоче нный орган </w:t>
            </w:r>
            <w:r>
              <w:rPr>
                <w:rStyle w:val="2815"/>
                <w:color w:val="000000"/>
              </w:rPr>
              <w:t xml:space="preserve">/ </w:t>
            </w:r>
            <w:r>
              <w:rPr>
                <w:rStyle w:val="28"/>
                <w:color w:val="000000"/>
              </w:rPr>
              <w:t>ГИС</w:t>
            </w:r>
          </w:p>
        </w:tc>
        <w:tc>
          <w:tcPr>
            <w:tcW w:w="1402" w:type="dxa"/>
            <w:vMerge w:val="restart"/>
            <w:tcBorders>
              <w:top w:val="single" w:sz="4" w:space="0" w:color="auto"/>
              <w:left w:val="single" w:sz="4" w:space="0" w:color="auto"/>
              <w:bottom w:val="nil"/>
              <w:right w:val="nil"/>
            </w:tcBorders>
            <w:shd w:val="clear" w:color="auto" w:fill="FFFFFF"/>
          </w:tcPr>
          <w:p w:rsidR="00E30472" w:rsidRDefault="00E30472">
            <w:pPr>
              <w:framePr w:w="9379" w:wrap="notBeside" w:vAnchor="text" w:hAnchor="text" w:xAlign="center" w:y="1"/>
              <w:rPr>
                <w:color w:val="auto"/>
                <w:sz w:val="10"/>
                <w:szCs w:val="10"/>
              </w:rPr>
            </w:pPr>
          </w:p>
        </w:tc>
        <w:tc>
          <w:tcPr>
            <w:tcW w:w="1440" w:type="dxa"/>
            <w:vMerge w:val="restart"/>
            <w:tcBorders>
              <w:top w:val="single" w:sz="4" w:space="0" w:color="auto"/>
              <w:left w:val="single" w:sz="4" w:space="0" w:color="auto"/>
              <w:bottom w:val="nil"/>
              <w:right w:val="single" w:sz="4" w:space="0" w:color="auto"/>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 xml:space="preserve">Регистрация заявления и документов </w:t>
            </w:r>
            <w:r>
              <w:rPr>
                <w:rStyle w:val="2814"/>
                <w:color w:val="000000"/>
              </w:rPr>
              <w:t xml:space="preserve">в </w:t>
            </w:r>
            <w:r>
              <w:rPr>
                <w:rStyle w:val="28"/>
                <w:color w:val="000000"/>
              </w:rPr>
              <w:t>ГИС</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(присвоение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 xml:space="preserve">номера </w:t>
            </w:r>
            <w:r>
              <w:rPr>
                <w:rStyle w:val="2814"/>
                <w:color w:val="000000"/>
              </w:rPr>
              <w:t>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датирование);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14"/>
                <w:color w:val="000000"/>
              </w:rPr>
              <w:t>назначение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должностного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лица,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ответственного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13"/>
                <w:color w:val="000000"/>
              </w:rPr>
              <w:t>за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предоставлен</w:t>
            </w:r>
            <w:r>
              <w:rPr>
                <w:rStyle w:val="2814"/>
                <w:color w:val="000000"/>
              </w:rPr>
              <w:t>и 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 xml:space="preserve">муниципал ьно </w:t>
            </w:r>
            <w:r>
              <w:rPr>
                <w:rStyle w:val="2814"/>
                <w:color w:val="000000"/>
              </w:rPr>
              <w:t xml:space="preserve">й </w:t>
            </w:r>
            <w:r>
              <w:rPr>
                <w:rStyle w:val="28"/>
                <w:color w:val="000000"/>
              </w:rPr>
              <w:t>услуги, и передача ему документов</w:t>
            </w:r>
          </w:p>
        </w:tc>
      </w:tr>
      <w:tr w:rsidR="00E30472">
        <w:tblPrEx>
          <w:tblCellMar>
            <w:top w:w="0" w:type="dxa"/>
            <w:left w:w="0" w:type="dxa"/>
            <w:bottom w:w="0" w:type="dxa"/>
            <w:right w:w="0" w:type="dxa"/>
          </w:tblCellMar>
        </w:tblPrEx>
        <w:trPr>
          <w:trHeight w:hRule="exact" w:val="6034"/>
          <w:jc w:val="center"/>
        </w:trPr>
        <w:tc>
          <w:tcPr>
            <w:tcW w:w="1272" w:type="dxa"/>
            <w:vMerge/>
            <w:tcBorders>
              <w:top w:val="nil"/>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p>
        </w:tc>
        <w:tc>
          <w:tcPr>
            <w:tcW w:w="1411" w:type="dxa"/>
            <w:tcBorders>
              <w:top w:val="single" w:sz="4" w:space="0" w:color="auto"/>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13"/>
                <w:color w:val="000000"/>
              </w:rPr>
              <w:t xml:space="preserve">В </w:t>
            </w:r>
            <w:r>
              <w:rPr>
                <w:rStyle w:val="2814"/>
                <w:color w:val="000000"/>
              </w:rPr>
              <w:t xml:space="preserve">случае </w:t>
            </w:r>
            <w:r>
              <w:rPr>
                <w:rStyle w:val="28"/>
                <w:color w:val="000000"/>
              </w:rPr>
              <w:t xml:space="preserve">выявления </w:t>
            </w:r>
            <w:r>
              <w:rPr>
                <w:rStyle w:val="2814"/>
                <w:color w:val="000000"/>
              </w:rPr>
              <w:t xml:space="preserve">оснований для </w:t>
            </w:r>
            <w:r>
              <w:rPr>
                <w:rStyle w:val="28"/>
                <w:color w:val="000000"/>
              </w:rPr>
              <w:t xml:space="preserve">отказа в приеме документов, направление заявителю </w:t>
            </w:r>
            <w:r>
              <w:rPr>
                <w:rStyle w:val="2814"/>
                <w:color w:val="000000"/>
              </w:rPr>
              <w:t xml:space="preserve">в </w:t>
            </w:r>
            <w:r>
              <w:rPr>
                <w:rStyle w:val="28"/>
                <w:color w:val="000000"/>
              </w:rPr>
              <w:t xml:space="preserve">электронной </w:t>
            </w:r>
            <w:r>
              <w:rPr>
                <w:rStyle w:val="2814"/>
                <w:color w:val="000000"/>
              </w:rPr>
              <w:t xml:space="preserve">форме в </w:t>
            </w:r>
            <w:r>
              <w:rPr>
                <w:rStyle w:val="28"/>
                <w:color w:val="000000"/>
              </w:rPr>
              <w:t xml:space="preserve">личный кабинет </w:t>
            </w:r>
            <w:r>
              <w:rPr>
                <w:rStyle w:val="2814"/>
                <w:color w:val="000000"/>
              </w:rPr>
              <w:t xml:space="preserve">на </w:t>
            </w:r>
            <w:r>
              <w:rPr>
                <w:rStyle w:val="28"/>
                <w:color w:val="000000"/>
              </w:rPr>
              <w:t>ЕПГУ</w:t>
            </w:r>
          </w:p>
          <w:p w:rsidR="00E30472" w:rsidRDefault="00E30472">
            <w:pPr>
              <w:pStyle w:val="21"/>
              <w:framePr w:w="9379" w:wrap="notBeside" w:vAnchor="text" w:hAnchor="text" w:xAlign="center" w:y="1"/>
              <w:shd w:val="clear" w:color="auto" w:fill="auto"/>
              <w:spacing w:before="0" w:line="206" w:lineRule="exact"/>
              <w:ind w:firstLine="0"/>
              <w:jc w:val="left"/>
            </w:pPr>
            <w:r>
              <w:rPr>
                <w:rStyle w:val="2814"/>
                <w:color w:val="000000"/>
              </w:rPr>
              <w:t xml:space="preserve">уведомления </w:t>
            </w:r>
            <w:r>
              <w:rPr>
                <w:rStyle w:val="28"/>
                <w:color w:val="000000"/>
              </w:rPr>
              <w:t xml:space="preserve">о </w:t>
            </w:r>
            <w:r>
              <w:rPr>
                <w:rStyle w:val="2814"/>
                <w:color w:val="000000"/>
              </w:rPr>
              <w:t xml:space="preserve">недостаточное </w:t>
            </w:r>
            <w:r>
              <w:rPr>
                <w:rStyle w:val="2813"/>
                <w:color w:val="000000"/>
              </w:rPr>
              <w:t>ти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14"/>
                <w:color w:val="000000"/>
              </w:rPr>
              <w:t xml:space="preserve">пред </w:t>
            </w:r>
            <w:r>
              <w:rPr>
                <w:rStyle w:val="28"/>
                <w:color w:val="000000"/>
              </w:rPr>
              <w:t xml:space="preserve">ста </w:t>
            </w:r>
            <w:r>
              <w:rPr>
                <w:rStyle w:val="2814"/>
                <w:color w:val="000000"/>
              </w:rPr>
              <w:t xml:space="preserve">вленны х документов, </w:t>
            </w:r>
            <w:r>
              <w:rPr>
                <w:rStyle w:val="28"/>
                <w:color w:val="000000"/>
              </w:rPr>
              <w:t xml:space="preserve">с указанием на соответствую щий </w:t>
            </w:r>
            <w:r>
              <w:rPr>
                <w:rStyle w:val="2814"/>
                <w:color w:val="000000"/>
              </w:rPr>
              <w:t xml:space="preserve">документ, </w:t>
            </w:r>
            <w:r>
              <w:rPr>
                <w:rStyle w:val="28"/>
                <w:color w:val="000000"/>
              </w:rPr>
              <w:t xml:space="preserve">предусмотренн ьтй пунктом Администрати вного регламента либо </w:t>
            </w:r>
            <w:r>
              <w:rPr>
                <w:rStyle w:val="2Georgia"/>
                <w:color w:val="000000"/>
              </w:rPr>
              <w:t xml:space="preserve">0 </w:t>
            </w:r>
            <w:r>
              <w:rPr>
                <w:rStyle w:val="28"/>
                <w:color w:val="000000"/>
              </w:rPr>
              <w:t>выявленных нарушениях</w:t>
            </w:r>
          </w:p>
        </w:tc>
        <w:tc>
          <w:tcPr>
            <w:tcW w:w="1416" w:type="dxa"/>
            <w:tcBorders>
              <w:top w:val="single" w:sz="4" w:space="0" w:color="auto"/>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170" w:lineRule="exact"/>
              <w:ind w:firstLine="0"/>
              <w:jc w:val="left"/>
            </w:pPr>
            <w:r>
              <w:rPr>
                <w:rStyle w:val="2811"/>
                <w:color w:val="000000"/>
              </w:rPr>
              <w:t xml:space="preserve">1 </w:t>
            </w:r>
            <w:r>
              <w:rPr>
                <w:rStyle w:val="2816"/>
                <w:color w:val="000000"/>
              </w:rPr>
              <w:t>рабочий лень</w:t>
            </w:r>
          </w:p>
        </w:tc>
        <w:tc>
          <w:tcPr>
            <w:tcW w:w="1219" w:type="dxa"/>
            <w:vMerge/>
            <w:tcBorders>
              <w:top w:val="nil"/>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170" w:lineRule="exact"/>
              <w:ind w:firstLine="0"/>
              <w:jc w:val="left"/>
            </w:pPr>
          </w:p>
        </w:tc>
        <w:tc>
          <w:tcPr>
            <w:tcW w:w="1219" w:type="dxa"/>
            <w:vMerge/>
            <w:tcBorders>
              <w:top w:val="nil"/>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170" w:lineRule="exact"/>
              <w:ind w:firstLine="0"/>
              <w:jc w:val="left"/>
            </w:pPr>
          </w:p>
        </w:tc>
        <w:tc>
          <w:tcPr>
            <w:tcW w:w="1402" w:type="dxa"/>
            <w:vMerge/>
            <w:tcBorders>
              <w:top w:val="nil"/>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170" w:lineRule="exact"/>
              <w:ind w:firstLine="0"/>
              <w:jc w:val="left"/>
            </w:pPr>
          </w:p>
        </w:tc>
        <w:tc>
          <w:tcPr>
            <w:tcW w:w="1440" w:type="dxa"/>
            <w:vMerge/>
            <w:tcBorders>
              <w:top w:val="nil"/>
              <w:left w:val="single" w:sz="4" w:space="0" w:color="auto"/>
              <w:bottom w:val="single" w:sz="4" w:space="0" w:color="auto"/>
              <w:right w:val="single" w:sz="4" w:space="0" w:color="auto"/>
            </w:tcBorders>
            <w:shd w:val="clear" w:color="auto" w:fill="FFFFFF"/>
          </w:tcPr>
          <w:p w:rsidR="00E30472" w:rsidRDefault="00E30472">
            <w:pPr>
              <w:pStyle w:val="21"/>
              <w:framePr w:w="9379" w:wrap="notBeside" w:vAnchor="text" w:hAnchor="text" w:xAlign="center" w:y="1"/>
              <w:shd w:val="clear" w:color="auto" w:fill="auto"/>
              <w:spacing w:before="0" w:line="170" w:lineRule="exact"/>
              <w:ind w:firstLine="0"/>
              <w:jc w:val="left"/>
            </w:pPr>
          </w:p>
        </w:tc>
      </w:tr>
    </w:tbl>
    <w:p w:rsidR="00E30472" w:rsidRDefault="00E30472">
      <w:pPr>
        <w:framePr w:w="9379" w:wrap="notBeside" w:vAnchor="text" w:hAnchor="text" w:xAlign="center" w:y="1"/>
        <w:rPr>
          <w:color w:val="auto"/>
          <w:sz w:val="2"/>
          <w:szCs w:val="2"/>
        </w:rPr>
      </w:pPr>
    </w:p>
    <w:p w:rsidR="00E30472" w:rsidRDefault="00E30472">
      <w:pPr>
        <w:rPr>
          <w:color w:val="auto"/>
          <w:sz w:val="2"/>
          <w:szCs w:val="2"/>
        </w:rPr>
      </w:pPr>
    </w:p>
    <w:p w:rsidR="00E30472" w:rsidRDefault="00E30472">
      <w:pPr>
        <w:rPr>
          <w:color w:val="auto"/>
          <w:sz w:val="2"/>
          <w:szCs w:val="2"/>
        </w:rPr>
        <w:sectPr w:rsidR="00E30472">
          <w:pgSz w:w="11900" w:h="16840"/>
          <w:pgMar w:top="1122" w:right="522" w:bottom="959" w:left="1245" w:header="0" w:footer="3" w:gutter="0"/>
          <w:cols w:space="720"/>
          <w:noEndnote/>
          <w:docGrid w:linePitch="360"/>
        </w:sectPr>
      </w:pPr>
    </w:p>
    <w:p w:rsidR="00E30472" w:rsidRDefault="00927872">
      <w:pPr>
        <w:spacing w:line="360" w:lineRule="exact"/>
        <w:rPr>
          <w:color w:val="auto"/>
        </w:rPr>
      </w:pPr>
      <w:r>
        <w:rPr>
          <w:noProof/>
        </w:rPr>
        <mc:AlternateContent>
          <mc:Choice Requires="wps">
            <w:drawing>
              <wp:anchor distT="0" distB="0" distL="63500" distR="63500" simplePos="0" relativeHeight="251689984" behindDoc="0" locked="0" layoutInCell="1" allowOverlap="1">
                <wp:simplePos x="0" y="0"/>
                <wp:positionH relativeFrom="margin">
                  <wp:posOffset>635</wp:posOffset>
                </wp:positionH>
                <wp:positionV relativeFrom="paragraph">
                  <wp:posOffset>1270</wp:posOffset>
                </wp:positionV>
                <wp:extent cx="816610" cy="4208145"/>
                <wp:effectExtent l="635" t="1270" r="1905" b="635"/>
                <wp:wrapNone/>
                <wp:docPr id="8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6610" cy="4208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В случае выявления нарушений в пред став л енны х необходимых документов (сведений из документов), не</w:t>
                            </w:r>
                          </w:p>
                          <w:p w:rsidR="00E30472" w:rsidRDefault="00E30472">
                            <w:pPr>
                              <w:pStyle w:val="121"/>
                              <w:shd w:val="clear" w:color="auto" w:fill="auto"/>
                              <w:spacing w:line="206" w:lineRule="exact"/>
                              <w:ind w:firstLine="0"/>
                              <w:jc w:val="left"/>
                            </w:pPr>
                            <w:r>
                              <w:rPr>
                                <w:rStyle w:val="12Exact9"/>
                              </w:rPr>
                              <w:t xml:space="preserve">исправления выявленных нарушений, формирование </w:t>
                            </w:r>
                            <w:r>
                              <w:rPr>
                                <w:rStyle w:val="12Exact"/>
                                <w:color w:val="000000"/>
                              </w:rPr>
                              <w:t xml:space="preserve">и </w:t>
                            </w:r>
                            <w:r>
                              <w:rPr>
                                <w:rStyle w:val="12Exact9"/>
                              </w:rPr>
                              <w:t>направление заявителю в электронной форме в ичный кабинет на ЕПГУ</w:t>
                            </w:r>
                          </w:p>
                          <w:p w:rsidR="00E30472" w:rsidRDefault="00E30472">
                            <w:pPr>
                              <w:pStyle w:val="121"/>
                              <w:shd w:val="clear" w:color="auto" w:fill="auto"/>
                              <w:spacing w:line="206" w:lineRule="exact"/>
                              <w:ind w:firstLine="0"/>
                              <w:jc w:val="left"/>
                            </w:pPr>
                            <w:r>
                              <w:rPr>
                                <w:rStyle w:val="12Exact9"/>
                              </w:rPr>
                              <w:t>уведомления</w:t>
                            </w:r>
                          </w:p>
                          <w:p w:rsidR="00E30472" w:rsidRDefault="00E30472">
                            <w:pPr>
                              <w:pStyle w:val="121"/>
                              <w:shd w:val="clear" w:color="auto" w:fill="auto"/>
                              <w:spacing w:line="206" w:lineRule="exact"/>
                              <w:ind w:firstLine="0"/>
                              <w:jc w:val="left"/>
                            </w:pPr>
                            <w:r>
                              <w:rPr>
                                <w:rStyle w:val="12Exact9"/>
                              </w:rPr>
                              <w:t>об отказе в</w:t>
                            </w:r>
                          </w:p>
                          <w:p w:rsidR="00E30472" w:rsidRDefault="00E30472">
                            <w:pPr>
                              <w:pStyle w:val="121"/>
                              <w:shd w:val="clear" w:color="auto" w:fill="auto"/>
                              <w:spacing w:line="206" w:lineRule="exact"/>
                              <w:ind w:firstLine="0"/>
                              <w:jc w:val="left"/>
                            </w:pPr>
                            <w:r>
                              <w:rPr>
                                <w:rStyle w:val="12Exact9"/>
                              </w:rPr>
                              <w:t>приеме</w:t>
                            </w:r>
                          </w:p>
                          <w:p w:rsidR="00E30472" w:rsidRDefault="00E30472">
                            <w:pPr>
                              <w:pStyle w:val="121"/>
                              <w:shd w:val="clear" w:color="auto" w:fill="auto"/>
                              <w:spacing w:line="206" w:lineRule="exact"/>
                              <w:ind w:firstLine="0"/>
                              <w:jc w:val="left"/>
                            </w:pPr>
                            <w:r>
                              <w:rPr>
                                <w:rStyle w:val="12Exact9"/>
                              </w:rPr>
                              <w:t>документов,</w:t>
                            </w:r>
                          </w:p>
                          <w:p w:rsidR="00E30472" w:rsidRDefault="00E30472">
                            <w:pPr>
                              <w:pStyle w:val="121"/>
                              <w:shd w:val="clear" w:color="auto" w:fill="auto"/>
                              <w:spacing w:line="206" w:lineRule="exact"/>
                              <w:ind w:firstLine="0"/>
                              <w:jc w:val="left"/>
                            </w:pPr>
                            <w:r>
                              <w:rPr>
                                <w:rStyle w:val="12Exact9"/>
                              </w:rPr>
                              <w:t>необходимых</w:t>
                            </w:r>
                          </w:p>
                          <w:p w:rsidR="00E30472" w:rsidRDefault="00E30472">
                            <w:pPr>
                              <w:pStyle w:val="121"/>
                              <w:shd w:val="clear" w:color="auto" w:fill="auto"/>
                              <w:spacing w:line="206" w:lineRule="exact"/>
                              <w:ind w:firstLine="0"/>
                              <w:jc w:val="left"/>
                            </w:pPr>
                            <w:r>
                              <w:rPr>
                                <w:rStyle w:val="12Exact9"/>
                              </w:rPr>
                              <w:t>для</w:t>
                            </w:r>
                          </w:p>
                          <w:p w:rsidR="00E30472" w:rsidRDefault="00E30472">
                            <w:pPr>
                              <w:pStyle w:val="121"/>
                              <w:shd w:val="clear" w:color="auto" w:fill="auto"/>
                              <w:spacing w:line="206" w:lineRule="exact"/>
                              <w:ind w:firstLine="0"/>
                              <w:jc w:val="left"/>
                            </w:pPr>
                            <w:r>
                              <w:rPr>
                                <w:rStyle w:val="12Exact9"/>
                              </w:rPr>
                              <w:t>прсдоставлсни</w:t>
                            </w:r>
                          </w:p>
                          <w:p w:rsidR="00E30472" w:rsidRDefault="00E30472">
                            <w:pPr>
                              <w:pStyle w:val="121"/>
                              <w:shd w:val="clear" w:color="auto" w:fill="auto"/>
                              <w:spacing w:line="206" w:lineRule="exact"/>
                              <w:ind w:firstLine="0"/>
                              <w:jc w:val="left"/>
                            </w:pPr>
                            <w:r>
                              <w:rPr>
                                <w:rStyle w:val="12Exact"/>
                                <w:color w:val="000000"/>
                              </w:rPr>
                              <w:t>я</w:t>
                            </w:r>
                          </w:p>
                          <w:p w:rsidR="00E30472" w:rsidRDefault="00E30472">
                            <w:pPr>
                              <w:pStyle w:val="121"/>
                              <w:shd w:val="clear" w:color="auto" w:fill="auto"/>
                              <w:spacing w:line="206" w:lineRule="exact"/>
                              <w:ind w:firstLine="0"/>
                              <w:jc w:val="left"/>
                            </w:pPr>
                            <w:r>
                              <w:rPr>
                                <w:rStyle w:val="12Exact9"/>
                              </w:rPr>
                              <w:t>государств</w:t>
                            </w:r>
                            <w:r>
                              <w:rPr>
                                <w:rStyle w:val="12Exact"/>
                                <w:color w:val="000000"/>
                              </w:rPr>
                              <w:t xml:space="preserve">енн </w:t>
                            </w:r>
                            <w:r>
                              <w:rPr>
                                <w:rStyle w:val="12Exact9"/>
                                <w:lang w:val="en-US" w:eastAsia="en-US"/>
                              </w:rPr>
                              <w:t>oil</w:t>
                            </w:r>
                            <w:r w:rsidRPr="006C09BC">
                              <w:rPr>
                                <w:rStyle w:val="12Exact9"/>
                                <w:lang w:eastAsia="en-US"/>
                              </w:rPr>
                              <w:t xml:space="preserve"> </w:t>
                            </w:r>
                            <w:r>
                              <w:rPr>
                                <w:rStyle w:val="12Exact9"/>
                              </w:rPr>
                              <w:t xml:space="preserve">услуги, </w:t>
                            </w:r>
                            <w:r>
                              <w:rPr>
                                <w:rStyle w:val="12Exact"/>
                                <w:color w:val="000000"/>
                              </w:rPr>
                              <w:t xml:space="preserve">с </w:t>
                            </w:r>
                            <w:r>
                              <w:rPr>
                                <w:rStyle w:val="12Exact9"/>
                              </w:rPr>
                              <w:t xml:space="preserve">указанием </w:t>
                            </w:r>
                            <w:r>
                              <w:rPr>
                                <w:rStyle w:val="12Exact"/>
                                <w:color w:val="000000"/>
                              </w:rPr>
                              <w:t xml:space="preserve">причин </w:t>
                            </w:r>
                            <w:r>
                              <w:rPr>
                                <w:rStyle w:val="12Exact9"/>
                              </w:rPr>
                              <w:t>отказа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3" o:spid="_x0000_s1057" type="#_x0000_t202" style="position:absolute;margin-left:.05pt;margin-top:.1pt;width:64.3pt;height:331.35pt;z-index:2516899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4TYsAIAALMFAAAOAAAAZHJzL2Uyb0RvYy54bWysVG1vmzAQ/j5p/8Hyd8pLCAV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В случае выявления нарушений в пред став л енны х необходимых документов (сведений из документов), не</w:t>
                      </w:r>
                    </w:p>
                    <w:p w:rsidR="00E30472" w:rsidRDefault="00E30472">
                      <w:pPr>
                        <w:pStyle w:val="121"/>
                        <w:shd w:val="clear" w:color="auto" w:fill="auto"/>
                        <w:spacing w:line="206" w:lineRule="exact"/>
                        <w:ind w:firstLine="0"/>
                        <w:jc w:val="left"/>
                      </w:pPr>
                      <w:r>
                        <w:rPr>
                          <w:rStyle w:val="12Exact9"/>
                        </w:rPr>
                        <w:t xml:space="preserve">исправления выявленных нарушений, формирование </w:t>
                      </w:r>
                      <w:r>
                        <w:rPr>
                          <w:rStyle w:val="12Exact"/>
                          <w:color w:val="000000"/>
                        </w:rPr>
                        <w:t xml:space="preserve">и </w:t>
                      </w:r>
                      <w:r>
                        <w:rPr>
                          <w:rStyle w:val="12Exact9"/>
                        </w:rPr>
                        <w:t>направление заявителю в электронной форме в ичный кабинет на ЕПГУ</w:t>
                      </w:r>
                    </w:p>
                    <w:p w:rsidR="00E30472" w:rsidRDefault="00E30472">
                      <w:pPr>
                        <w:pStyle w:val="121"/>
                        <w:shd w:val="clear" w:color="auto" w:fill="auto"/>
                        <w:spacing w:line="206" w:lineRule="exact"/>
                        <w:ind w:firstLine="0"/>
                        <w:jc w:val="left"/>
                      </w:pPr>
                      <w:r>
                        <w:rPr>
                          <w:rStyle w:val="12Exact9"/>
                        </w:rPr>
                        <w:t>уведомления</w:t>
                      </w:r>
                    </w:p>
                    <w:p w:rsidR="00E30472" w:rsidRDefault="00E30472">
                      <w:pPr>
                        <w:pStyle w:val="121"/>
                        <w:shd w:val="clear" w:color="auto" w:fill="auto"/>
                        <w:spacing w:line="206" w:lineRule="exact"/>
                        <w:ind w:firstLine="0"/>
                        <w:jc w:val="left"/>
                      </w:pPr>
                      <w:r>
                        <w:rPr>
                          <w:rStyle w:val="12Exact9"/>
                        </w:rPr>
                        <w:t>об отказе в</w:t>
                      </w:r>
                    </w:p>
                    <w:p w:rsidR="00E30472" w:rsidRDefault="00E30472">
                      <w:pPr>
                        <w:pStyle w:val="121"/>
                        <w:shd w:val="clear" w:color="auto" w:fill="auto"/>
                        <w:spacing w:line="206" w:lineRule="exact"/>
                        <w:ind w:firstLine="0"/>
                        <w:jc w:val="left"/>
                      </w:pPr>
                      <w:r>
                        <w:rPr>
                          <w:rStyle w:val="12Exact9"/>
                        </w:rPr>
                        <w:t>приеме</w:t>
                      </w:r>
                    </w:p>
                    <w:p w:rsidR="00E30472" w:rsidRDefault="00E30472">
                      <w:pPr>
                        <w:pStyle w:val="121"/>
                        <w:shd w:val="clear" w:color="auto" w:fill="auto"/>
                        <w:spacing w:line="206" w:lineRule="exact"/>
                        <w:ind w:firstLine="0"/>
                        <w:jc w:val="left"/>
                      </w:pPr>
                      <w:r>
                        <w:rPr>
                          <w:rStyle w:val="12Exact9"/>
                        </w:rPr>
                        <w:t>документов,</w:t>
                      </w:r>
                    </w:p>
                    <w:p w:rsidR="00E30472" w:rsidRDefault="00E30472">
                      <w:pPr>
                        <w:pStyle w:val="121"/>
                        <w:shd w:val="clear" w:color="auto" w:fill="auto"/>
                        <w:spacing w:line="206" w:lineRule="exact"/>
                        <w:ind w:firstLine="0"/>
                        <w:jc w:val="left"/>
                      </w:pPr>
                      <w:r>
                        <w:rPr>
                          <w:rStyle w:val="12Exact9"/>
                        </w:rPr>
                        <w:t>необходимых</w:t>
                      </w:r>
                    </w:p>
                    <w:p w:rsidR="00E30472" w:rsidRDefault="00E30472">
                      <w:pPr>
                        <w:pStyle w:val="121"/>
                        <w:shd w:val="clear" w:color="auto" w:fill="auto"/>
                        <w:spacing w:line="206" w:lineRule="exact"/>
                        <w:ind w:firstLine="0"/>
                        <w:jc w:val="left"/>
                      </w:pPr>
                      <w:r>
                        <w:rPr>
                          <w:rStyle w:val="12Exact9"/>
                        </w:rPr>
                        <w:t>для</w:t>
                      </w:r>
                    </w:p>
                    <w:p w:rsidR="00E30472" w:rsidRDefault="00E30472">
                      <w:pPr>
                        <w:pStyle w:val="121"/>
                        <w:shd w:val="clear" w:color="auto" w:fill="auto"/>
                        <w:spacing w:line="206" w:lineRule="exact"/>
                        <w:ind w:firstLine="0"/>
                        <w:jc w:val="left"/>
                      </w:pPr>
                      <w:r>
                        <w:rPr>
                          <w:rStyle w:val="12Exact9"/>
                        </w:rPr>
                        <w:t>прсдоставлсни</w:t>
                      </w:r>
                    </w:p>
                    <w:p w:rsidR="00E30472" w:rsidRDefault="00E30472">
                      <w:pPr>
                        <w:pStyle w:val="121"/>
                        <w:shd w:val="clear" w:color="auto" w:fill="auto"/>
                        <w:spacing w:line="206" w:lineRule="exact"/>
                        <w:ind w:firstLine="0"/>
                        <w:jc w:val="left"/>
                      </w:pPr>
                      <w:r>
                        <w:rPr>
                          <w:rStyle w:val="12Exact"/>
                          <w:color w:val="000000"/>
                        </w:rPr>
                        <w:t>я</w:t>
                      </w:r>
                    </w:p>
                    <w:p w:rsidR="00E30472" w:rsidRDefault="00E30472">
                      <w:pPr>
                        <w:pStyle w:val="121"/>
                        <w:shd w:val="clear" w:color="auto" w:fill="auto"/>
                        <w:spacing w:line="206" w:lineRule="exact"/>
                        <w:ind w:firstLine="0"/>
                        <w:jc w:val="left"/>
                      </w:pPr>
                      <w:r>
                        <w:rPr>
                          <w:rStyle w:val="12Exact9"/>
                        </w:rPr>
                        <w:t>государств</w:t>
                      </w:r>
                      <w:r>
                        <w:rPr>
                          <w:rStyle w:val="12Exact"/>
                          <w:color w:val="000000"/>
                        </w:rPr>
                        <w:t xml:space="preserve">енн </w:t>
                      </w:r>
                      <w:r>
                        <w:rPr>
                          <w:rStyle w:val="12Exact9"/>
                          <w:lang w:val="en-US" w:eastAsia="en-US"/>
                        </w:rPr>
                        <w:t>oil</w:t>
                      </w:r>
                      <w:r w:rsidRPr="006C09BC">
                        <w:rPr>
                          <w:rStyle w:val="12Exact9"/>
                          <w:lang w:eastAsia="en-US"/>
                        </w:rPr>
                        <w:t xml:space="preserve"> </w:t>
                      </w:r>
                      <w:r>
                        <w:rPr>
                          <w:rStyle w:val="12Exact9"/>
                        </w:rPr>
                        <w:t xml:space="preserve">услуги, </w:t>
                      </w:r>
                      <w:r>
                        <w:rPr>
                          <w:rStyle w:val="12Exact"/>
                          <w:color w:val="000000"/>
                        </w:rPr>
                        <w:t xml:space="preserve">с </w:t>
                      </w:r>
                      <w:r>
                        <w:rPr>
                          <w:rStyle w:val="12Exact9"/>
                        </w:rPr>
                        <w:t xml:space="preserve">указанием </w:t>
                      </w:r>
                      <w:r>
                        <w:rPr>
                          <w:rStyle w:val="12Exact"/>
                          <w:color w:val="000000"/>
                        </w:rPr>
                        <w:t xml:space="preserve">причин </w:t>
                      </w:r>
                      <w:r>
                        <w:rPr>
                          <w:rStyle w:val="12Exact9"/>
                        </w:rPr>
                        <w:t>отказа</w:t>
                      </w:r>
                    </w:p>
                  </w:txbxContent>
                </v:textbox>
                <w10:wrap anchorx="margin"/>
              </v:shape>
            </w:pict>
          </mc:Fallback>
        </mc:AlternateContent>
      </w:r>
      <w:r>
        <w:rPr>
          <w:noProof/>
        </w:rPr>
        <mc:AlternateContent>
          <mc:Choice Requires="wps">
            <w:drawing>
              <wp:anchor distT="0" distB="0" distL="63500" distR="63500" simplePos="0" relativeHeight="251691008" behindDoc="0" locked="0" layoutInCell="1" allowOverlap="1">
                <wp:simplePos x="0" y="0"/>
                <wp:positionH relativeFrom="margin">
                  <wp:posOffset>635</wp:posOffset>
                </wp:positionH>
                <wp:positionV relativeFrom="paragraph">
                  <wp:posOffset>4199255</wp:posOffset>
                </wp:positionV>
                <wp:extent cx="804545" cy="2386330"/>
                <wp:effectExtent l="635" t="0" r="4445" b="0"/>
                <wp:wrapNone/>
                <wp:docPr id="8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386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after="180" w:line="206" w:lineRule="exact"/>
                              <w:ind w:firstLine="0"/>
                              <w:jc w:val="left"/>
                            </w:pPr>
                            <w:r>
                              <w:rPr>
                                <w:rStyle w:val="12Exact"/>
                                <w:color w:val="000000"/>
                              </w:rPr>
                              <w:t xml:space="preserve">В </w:t>
                            </w:r>
                            <w:r>
                              <w:rPr>
                                <w:rStyle w:val="12Exact9"/>
                              </w:rPr>
                              <w:t xml:space="preserve">случае отсутствия оснований для отказа </w:t>
                            </w:r>
                            <w:r>
                              <w:rPr>
                                <w:rStyle w:val="12Exact"/>
                                <w:color w:val="000000"/>
                              </w:rPr>
                              <w:t xml:space="preserve">в </w:t>
                            </w:r>
                            <w:r>
                              <w:rPr>
                                <w:rStyle w:val="12Exact9"/>
                              </w:rPr>
                              <w:t>приеме документов, гтредусмотренн ых пунктом</w:t>
                            </w:r>
                          </w:p>
                          <w:p w:rsidR="00E30472" w:rsidRDefault="00E30472">
                            <w:pPr>
                              <w:pStyle w:val="121"/>
                              <w:shd w:val="clear" w:color="auto" w:fill="auto"/>
                              <w:spacing w:line="206" w:lineRule="exact"/>
                              <w:ind w:firstLine="0"/>
                              <w:jc w:val="left"/>
                            </w:pPr>
                            <w:r>
                              <w:rPr>
                                <w:rStyle w:val="12Exact9"/>
                              </w:rPr>
                              <w:t>Администрати</w:t>
                            </w:r>
                          </w:p>
                          <w:p w:rsidR="00E30472" w:rsidRDefault="00E30472">
                            <w:pPr>
                              <w:pStyle w:val="121"/>
                              <w:shd w:val="clear" w:color="auto" w:fill="auto"/>
                              <w:spacing w:line="206" w:lineRule="exact"/>
                              <w:ind w:firstLine="0"/>
                              <w:jc w:val="left"/>
                            </w:pPr>
                            <w:r>
                              <w:rPr>
                                <w:rStyle w:val="12Exact9"/>
                              </w:rPr>
                              <w:t>вного</w:t>
                            </w:r>
                          </w:p>
                          <w:p w:rsidR="00E30472" w:rsidRDefault="00E30472">
                            <w:pPr>
                              <w:pStyle w:val="121"/>
                              <w:shd w:val="clear" w:color="auto" w:fill="auto"/>
                              <w:spacing w:line="206" w:lineRule="exact"/>
                              <w:ind w:firstLine="0"/>
                              <w:jc w:val="left"/>
                            </w:pPr>
                            <w:r>
                              <w:rPr>
                                <w:rStyle w:val="12Exact9"/>
                              </w:rPr>
                              <w:t xml:space="preserve">регламента, регистрация заявления в электронной </w:t>
                            </w:r>
                            <w:r>
                              <w:rPr>
                                <w:rStyle w:val="12Exact"/>
                                <w:color w:val="000000"/>
                              </w:rPr>
                              <w:t xml:space="preserve">базе </w:t>
                            </w:r>
                            <w:r>
                              <w:rPr>
                                <w:rStyle w:val="12Exact9"/>
                              </w:rPr>
                              <w:t>данных по учету</w:t>
                            </w:r>
                          </w:p>
                          <w:p w:rsidR="00E30472" w:rsidRDefault="00E30472">
                            <w:pPr>
                              <w:pStyle w:val="121"/>
                              <w:shd w:val="clear" w:color="auto" w:fill="auto"/>
                              <w:spacing w:line="206" w:lineRule="exact"/>
                              <w:ind w:firstLine="0"/>
                              <w:jc w:val="left"/>
                            </w:pPr>
                            <w:r>
                              <w:rPr>
                                <w:rStyle w:val="12Exact9"/>
                              </w:rPr>
                              <w:t>документов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4" o:spid="_x0000_s1058" type="#_x0000_t202" style="position:absolute;margin-left:.05pt;margin-top:330.65pt;width:63.35pt;height:187.9pt;z-index:2516910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" filled="f" stroked="f">
                <v:textbox style="mso-fit-shape-to-text:t" inset="0,0,0,0">
                  <w:txbxContent>
                    <w:p w:rsidR="00E30472" w:rsidRDefault="00E30472">
                      <w:pPr>
                        <w:pStyle w:val="121"/>
                        <w:shd w:val="clear" w:color="auto" w:fill="auto"/>
                        <w:spacing w:after="180" w:line="206" w:lineRule="exact"/>
                        <w:ind w:firstLine="0"/>
                        <w:jc w:val="left"/>
                      </w:pPr>
                      <w:r>
                        <w:rPr>
                          <w:rStyle w:val="12Exact"/>
                          <w:color w:val="000000"/>
                        </w:rPr>
                        <w:t xml:space="preserve">В </w:t>
                      </w:r>
                      <w:r>
                        <w:rPr>
                          <w:rStyle w:val="12Exact9"/>
                        </w:rPr>
                        <w:t xml:space="preserve">случае отсутствия оснований для отказа </w:t>
                      </w:r>
                      <w:r>
                        <w:rPr>
                          <w:rStyle w:val="12Exact"/>
                          <w:color w:val="000000"/>
                        </w:rPr>
                        <w:t xml:space="preserve">в </w:t>
                      </w:r>
                      <w:r>
                        <w:rPr>
                          <w:rStyle w:val="12Exact9"/>
                        </w:rPr>
                        <w:t>приеме документов, гтредусмотренн ых пунктом</w:t>
                      </w:r>
                    </w:p>
                    <w:p w:rsidR="00E30472" w:rsidRDefault="00E30472">
                      <w:pPr>
                        <w:pStyle w:val="121"/>
                        <w:shd w:val="clear" w:color="auto" w:fill="auto"/>
                        <w:spacing w:line="206" w:lineRule="exact"/>
                        <w:ind w:firstLine="0"/>
                        <w:jc w:val="left"/>
                      </w:pPr>
                      <w:r>
                        <w:rPr>
                          <w:rStyle w:val="12Exact9"/>
                        </w:rPr>
                        <w:t>Администрати</w:t>
                      </w:r>
                    </w:p>
                    <w:p w:rsidR="00E30472" w:rsidRDefault="00E30472">
                      <w:pPr>
                        <w:pStyle w:val="121"/>
                        <w:shd w:val="clear" w:color="auto" w:fill="auto"/>
                        <w:spacing w:line="206" w:lineRule="exact"/>
                        <w:ind w:firstLine="0"/>
                        <w:jc w:val="left"/>
                      </w:pPr>
                      <w:r>
                        <w:rPr>
                          <w:rStyle w:val="12Exact9"/>
                        </w:rPr>
                        <w:t>вного</w:t>
                      </w:r>
                    </w:p>
                    <w:p w:rsidR="00E30472" w:rsidRDefault="00E30472">
                      <w:pPr>
                        <w:pStyle w:val="121"/>
                        <w:shd w:val="clear" w:color="auto" w:fill="auto"/>
                        <w:spacing w:line="206" w:lineRule="exact"/>
                        <w:ind w:firstLine="0"/>
                        <w:jc w:val="left"/>
                      </w:pPr>
                      <w:r>
                        <w:rPr>
                          <w:rStyle w:val="12Exact9"/>
                        </w:rPr>
                        <w:t xml:space="preserve">регламента, регистрация заявления в электронной </w:t>
                      </w:r>
                      <w:r>
                        <w:rPr>
                          <w:rStyle w:val="12Exact"/>
                          <w:color w:val="000000"/>
                        </w:rPr>
                        <w:t xml:space="preserve">базе </w:t>
                      </w:r>
                      <w:r>
                        <w:rPr>
                          <w:rStyle w:val="12Exact9"/>
                        </w:rPr>
                        <w:t>данных по учету</w:t>
                      </w:r>
                    </w:p>
                    <w:p w:rsidR="00E30472" w:rsidRDefault="00E30472">
                      <w:pPr>
                        <w:pStyle w:val="121"/>
                        <w:shd w:val="clear" w:color="auto" w:fill="auto"/>
                        <w:spacing w:line="206" w:lineRule="exact"/>
                        <w:ind w:firstLine="0"/>
                        <w:jc w:val="left"/>
                      </w:pPr>
                      <w:r>
                        <w:rPr>
                          <w:rStyle w:val="12Exact9"/>
                        </w:rPr>
                        <w:t>документов</w:t>
                      </w:r>
                    </w:p>
                  </w:txbxContent>
                </v:textbox>
                <w10:wrap anchorx="margin"/>
              </v:shape>
            </w:pict>
          </mc:Fallback>
        </mc:AlternateContent>
      </w:r>
      <w:r>
        <w:rPr>
          <w:noProof/>
        </w:rPr>
        <mc:AlternateContent>
          <mc:Choice Requires="wps">
            <w:drawing>
              <wp:anchor distT="0" distB="0" distL="63500" distR="63500" simplePos="0" relativeHeight="251692032" behindDoc="0" locked="0" layoutInCell="1" allowOverlap="1">
                <wp:simplePos x="0" y="0"/>
                <wp:positionH relativeFrom="margin">
                  <wp:posOffset>635</wp:posOffset>
                </wp:positionH>
                <wp:positionV relativeFrom="paragraph">
                  <wp:posOffset>6570345</wp:posOffset>
                </wp:positionV>
                <wp:extent cx="798830" cy="1069975"/>
                <wp:effectExtent l="635" t="0" r="635" b="0"/>
                <wp:wrapNone/>
                <wp:docPr id="8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8830" cy="1069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 xml:space="preserve">Проверка заявления </w:t>
                            </w:r>
                            <w:r>
                              <w:rPr>
                                <w:rStyle w:val="12Exact8"/>
                                <w:color w:val="000000"/>
                              </w:rPr>
                              <w:t xml:space="preserve">и </w:t>
                            </w:r>
                            <w:r>
                              <w:rPr>
                                <w:rStyle w:val="12Exact9"/>
                              </w:rPr>
                              <w:t xml:space="preserve">документов, </w:t>
                            </w:r>
                            <w:r>
                              <w:rPr>
                                <w:rStyle w:val="12Exact8"/>
                                <w:color w:val="000000"/>
                              </w:rPr>
                              <w:t xml:space="preserve">представлен </w:t>
                            </w:r>
                            <w:r>
                              <w:rPr>
                                <w:rStyle w:val="12Exact9"/>
                              </w:rPr>
                              <w:t>ны х для</w:t>
                            </w:r>
                          </w:p>
                          <w:p w:rsidR="00E30472" w:rsidRDefault="00E30472">
                            <w:pPr>
                              <w:pStyle w:val="121"/>
                              <w:shd w:val="clear" w:color="auto" w:fill="auto"/>
                              <w:spacing w:line="206" w:lineRule="exact"/>
                              <w:ind w:firstLine="0"/>
                              <w:jc w:val="left"/>
                            </w:pPr>
                            <w:r>
                              <w:rPr>
                                <w:rStyle w:val="12Exact8"/>
                                <w:color w:val="000000"/>
                              </w:rPr>
                              <w:t xml:space="preserve">получения </w:t>
                            </w:r>
                            <w:r>
                              <w:rPr>
                                <w:rStyle w:val="12Exact9"/>
                              </w:rPr>
                              <w:t>государстве</w:t>
                            </w:r>
                            <w:r>
                              <w:rPr>
                                <w:rStyle w:val="12Exact"/>
                                <w:color w:val="000000"/>
                              </w:rPr>
                              <w:t xml:space="preserve">пн </w:t>
                            </w:r>
                            <w:r>
                              <w:rPr>
                                <w:rStyle w:val="12Exact9"/>
                              </w:rPr>
                              <w:t xml:space="preserve">ой </w:t>
                            </w:r>
                            <w:r>
                              <w:rPr>
                                <w:rStyle w:val="12Exact8"/>
                                <w:color w:val="000000"/>
                              </w:rPr>
                              <w:t>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5" o:spid="_x0000_s1059" type="#_x0000_t202" style="position:absolute;margin-left:.05pt;margin-top:517.35pt;width:62.9pt;height:84.25pt;z-index:2516920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" filled="f" stroked="f">
                <v:textbox style="mso-fit-shape-to-text:t" inset="0,0,0,0">
                  <w:txbxContent>
                    <w:p w:rsidR="00E30472" w:rsidRDefault="00E30472">
                      <w:pPr>
                        <w:pStyle w:val="121"/>
                        <w:shd w:val="clear" w:color="auto" w:fill="auto"/>
                        <w:spacing w:line="206" w:lineRule="exact"/>
                        <w:ind w:firstLine="0"/>
                        <w:jc w:val="left"/>
                      </w:pPr>
                      <w:r>
                        <w:rPr>
                          <w:rStyle w:val="12Exact9"/>
                        </w:rPr>
                        <w:t xml:space="preserve">Проверка заявления </w:t>
                      </w:r>
                      <w:r>
                        <w:rPr>
                          <w:rStyle w:val="12Exact8"/>
                          <w:color w:val="000000"/>
                        </w:rPr>
                        <w:t xml:space="preserve">и </w:t>
                      </w:r>
                      <w:r>
                        <w:rPr>
                          <w:rStyle w:val="12Exact9"/>
                        </w:rPr>
                        <w:t xml:space="preserve">документов, </w:t>
                      </w:r>
                      <w:r>
                        <w:rPr>
                          <w:rStyle w:val="12Exact8"/>
                          <w:color w:val="000000"/>
                        </w:rPr>
                        <w:t xml:space="preserve">представлен </w:t>
                      </w:r>
                      <w:r>
                        <w:rPr>
                          <w:rStyle w:val="12Exact9"/>
                        </w:rPr>
                        <w:t>ны х для</w:t>
                      </w:r>
                    </w:p>
                    <w:p w:rsidR="00E30472" w:rsidRDefault="00E30472">
                      <w:pPr>
                        <w:pStyle w:val="121"/>
                        <w:shd w:val="clear" w:color="auto" w:fill="auto"/>
                        <w:spacing w:line="206" w:lineRule="exact"/>
                        <w:ind w:firstLine="0"/>
                        <w:jc w:val="left"/>
                      </w:pPr>
                      <w:r>
                        <w:rPr>
                          <w:rStyle w:val="12Exact8"/>
                          <w:color w:val="000000"/>
                        </w:rPr>
                        <w:t xml:space="preserve">получения </w:t>
                      </w:r>
                      <w:r>
                        <w:rPr>
                          <w:rStyle w:val="12Exact9"/>
                        </w:rPr>
                        <w:t>государстве</w:t>
                      </w:r>
                      <w:r>
                        <w:rPr>
                          <w:rStyle w:val="12Exact"/>
                          <w:color w:val="000000"/>
                        </w:rPr>
                        <w:t xml:space="preserve">пн </w:t>
                      </w:r>
                      <w:r>
                        <w:rPr>
                          <w:rStyle w:val="12Exact9"/>
                        </w:rPr>
                        <w:t xml:space="preserve">ой </w:t>
                      </w:r>
                      <w:r>
                        <w:rPr>
                          <w:rStyle w:val="12Exact8"/>
                          <w:color w:val="000000"/>
                        </w:rPr>
                        <w:t>услуги</w:t>
                      </w:r>
                    </w:p>
                  </w:txbxContent>
                </v:textbox>
                <w10:wrap anchorx="margin"/>
              </v:shape>
            </w:pict>
          </mc:Fallback>
        </mc:AlternateContent>
      </w:r>
      <w:r>
        <w:rPr>
          <w:noProof/>
        </w:rPr>
        <mc:AlternateContent>
          <mc:Choice Requires="wps">
            <w:drawing>
              <wp:anchor distT="0" distB="0" distL="63500" distR="63500" simplePos="0" relativeHeight="251693056" behindDoc="0" locked="0" layoutInCell="1" allowOverlap="1">
                <wp:simplePos x="0" y="0"/>
                <wp:positionH relativeFrom="margin">
                  <wp:posOffset>635</wp:posOffset>
                </wp:positionH>
                <wp:positionV relativeFrom="paragraph">
                  <wp:posOffset>7631430</wp:posOffset>
                </wp:positionV>
                <wp:extent cx="768350" cy="1593850"/>
                <wp:effectExtent l="635" t="1905" r="2540" b="4445"/>
                <wp:wrapNone/>
                <wp:docPr id="8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0" cy="159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 xml:space="preserve">Направление заявителю электронного сообщения о приеме заявления </w:t>
                            </w:r>
                            <w:r>
                              <w:rPr>
                                <w:rStyle w:val="12Exact"/>
                                <w:color w:val="000000"/>
                              </w:rPr>
                              <w:t xml:space="preserve">к </w:t>
                            </w:r>
                            <w:r>
                              <w:rPr>
                                <w:rStyle w:val="12Exact9"/>
                              </w:rPr>
                              <w:t xml:space="preserve">рассмотрению либо отказа в приеме заявления </w:t>
                            </w:r>
                            <w:r>
                              <w:rPr>
                                <w:rStyle w:val="12Exact"/>
                                <w:color w:val="000000"/>
                              </w:rPr>
                              <w:t xml:space="preserve">к </w:t>
                            </w:r>
                            <w:r>
                              <w:rPr>
                                <w:rStyle w:val="12Exact9"/>
                              </w:rPr>
                              <w:t xml:space="preserve">рассмотрению </w:t>
                            </w:r>
                            <w:r>
                              <w:rPr>
                                <w:rStyle w:val="12Exact"/>
                                <w:color w:val="000000"/>
                              </w:rPr>
                              <w:t>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6" o:spid="_x0000_s1060" type="#_x0000_t202" style="position:absolute;margin-left:.05pt;margin-top:600.9pt;width:60.5pt;height:125.5pt;z-index:25169305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 xml:space="preserve">Направление заявителю электронного сообщения о приеме заявления </w:t>
                      </w:r>
                      <w:r>
                        <w:rPr>
                          <w:rStyle w:val="12Exact"/>
                          <w:color w:val="000000"/>
                        </w:rPr>
                        <w:t xml:space="preserve">к </w:t>
                      </w:r>
                      <w:r>
                        <w:rPr>
                          <w:rStyle w:val="12Exact9"/>
                        </w:rPr>
                        <w:t xml:space="preserve">рассмотрению либо отказа в приеме заявления </w:t>
                      </w:r>
                      <w:r>
                        <w:rPr>
                          <w:rStyle w:val="12Exact"/>
                          <w:color w:val="000000"/>
                        </w:rPr>
                        <w:t xml:space="preserve">к </w:t>
                      </w:r>
                      <w:r>
                        <w:rPr>
                          <w:rStyle w:val="12Exact9"/>
                        </w:rPr>
                        <w:t xml:space="preserve">рассмотрению </w:t>
                      </w:r>
                      <w:r>
                        <w:rPr>
                          <w:rStyle w:val="12Exact"/>
                          <w:color w:val="000000"/>
                        </w:rPr>
                        <w:t>с</w:t>
                      </w:r>
                    </w:p>
                  </w:txbxContent>
                </v:textbox>
                <w10:wrap anchorx="margin"/>
              </v:shape>
            </w:pict>
          </mc:Fallback>
        </mc:AlternateContent>
      </w:r>
      <w:r>
        <w:rPr>
          <w:noProof/>
        </w:rPr>
        <mc:AlternateContent>
          <mc:Choice Requires="wps">
            <w:drawing>
              <wp:anchor distT="0" distB="0" distL="63500" distR="63500" simplePos="0" relativeHeight="251694080" behindDoc="0" locked="0" layoutInCell="1" allowOverlap="1">
                <wp:simplePos x="0" y="0"/>
                <wp:positionH relativeFrom="margin">
                  <wp:posOffset>951230</wp:posOffset>
                </wp:positionH>
                <wp:positionV relativeFrom="paragraph">
                  <wp:posOffset>4208780</wp:posOffset>
                </wp:positionV>
                <wp:extent cx="709930" cy="132080"/>
                <wp:effectExtent l="0" t="0" r="0" b="2540"/>
                <wp:wrapNone/>
                <wp:docPr id="8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993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9"/>
                              </w:rPr>
                              <w:t xml:space="preserve">рабочий </w:t>
                            </w:r>
                            <w:r>
                              <w:rPr>
                                <w:rStyle w:val="12Exact"/>
                                <w:color w:val="000000"/>
                              </w:rPr>
                              <w:t>день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7" o:spid="_x0000_s1061" type="#_x0000_t202" style="position:absolute;margin-left:74.9pt;margin-top:331.4pt;width:55.9pt;height:10.4pt;z-index:2516940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" filled="f" stroked="f">
                <v:textbox style="mso-fit-shape-to-text:t" inset="0,0,0,0">
                  <w:txbxContent>
                    <w:p w:rsidR="00E30472" w:rsidRDefault="00E30472">
                      <w:pPr>
                        <w:pStyle w:val="121"/>
                        <w:shd w:val="clear" w:color="auto" w:fill="auto"/>
                        <w:spacing w:line="170" w:lineRule="exact"/>
                        <w:ind w:firstLine="0"/>
                        <w:jc w:val="left"/>
                      </w:pPr>
                      <w:r>
                        <w:rPr>
                          <w:rStyle w:val="12Exact9"/>
                        </w:rPr>
                        <w:t xml:space="preserve">рабочий </w:t>
                      </w:r>
                      <w:r>
                        <w:rPr>
                          <w:rStyle w:val="12Exact"/>
                          <w:color w:val="000000"/>
                        </w:rPr>
                        <w:t>день</w:t>
                      </w:r>
                    </w:p>
                  </w:txbxContent>
                </v:textbox>
                <w10:wrap anchorx="margin"/>
              </v:shape>
            </w:pict>
          </mc:Fallback>
        </mc:AlternateContent>
      </w:r>
      <w:r>
        <w:rPr>
          <w:noProof/>
        </w:rPr>
        <mc:AlternateContent>
          <mc:Choice Requires="wps">
            <w:drawing>
              <wp:anchor distT="0" distB="0" distL="63500" distR="63500" simplePos="0" relativeHeight="251695104" behindDoc="0" locked="0" layoutInCell="1" allowOverlap="1">
                <wp:simplePos x="0" y="0"/>
                <wp:positionH relativeFrom="margin">
                  <wp:posOffset>1786255</wp:posOffset>
                </wp:positionH>
                <wp:positionV relativeFrom="paragraph">
                  <wp:posOffset>4189730</wp:posOffset>
                </wp:positionV>
                <wp:extent cx="676910" cy="1350010"/>
                <wp:effectExtent l="0" t="0" r="3810" b="3810"/>
                <wp:wrapNone/>
                <wp:docPr id="8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 cy="1350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 xml:space="preserve">Должностно е лицо </w:t>
                            </w:r>
                            <w:r>
                              <w:rPr>
                                <w:rStyle w:val="12Exact"/>
                                <w:color w:val="000000"/>
                              </w:rPr>
                              <w:t xml:space="preserve">У </w:t>
                            </w:r>
                            <w:r>
                              <w:rPr>
                                <w:rStyle w:val="12Exact8"/>
                                <w:color w:val="000000"/>
                              </w:rPr>
                              <w:t xml:space="preserve">полномоче </w:t>
                            </w:r>
                            <w:r>
                              <w:rPr>
                                <w:rStyle w:val="12Exact0"/>
                                <w:color w:val="000000"/>
                              </w:rPr>
                              <w:t xml:space="preserve">иного </w:t>
                            </w:r>
                            <w:r>
                              <w:rPr>
                                <w:rStyle w:val="12Exact9"/>
                              </w:rPr>
                              <w:t xml:space="preserve">органа, ответственн </w:t>
                            </w:r>
                            <w:r>
                              <w:rPr>
                                <w:rStyle w:val="12Exact0"/>
                                <w:color w:val="000000"/>
                              </w:rPr>
                              <w:t>ое за</w:t>
                            </w:r>
                          </w:p>
                          <w:p w:rsidR="00E30472" w:rsidRDefault="00E30472">
                            <w:pPr>
                              <w:pStyle w:val="121"/>
                              <w:shd w:val="clear" w:color="auto" w:fill="auto"/>
                              <w:spacing w:line="206" w:lineRule="exact"/>
                              <w:ind w:firstLine="0"/>
                              <w:jc w:val="left"/>
                            </w:pPr>
                            <w:r>
                              <w:rPr>
                                <w:rStyle w:val="12Exact9"/>
                              </w:rPr>
                              <w:t>регистрацию</w:t>
                            </w:r>
                          </w:p>
                          <w:p w:rsidR="00E30472" w:rsidRDefault="00E30472">
                            <w:pPr>
                              <w:pStyle w:val="121"/>
                              <w:shd w:val="clear" w:color="auto" w:fill="auto"/>
                              <w:spacing w:line="206" w:lineRule="exact"/>
                              <w:ind w:firstLine="0"/>
                              <w:jc w:val="left"/>
                            </w:pPr>
                            <w:r>
                              <w:rPr>
                                <w:rStyle w:val="12Exact9"/>
                              </w:rPr>
                              <w:t>корреспонде</w:t>
                            </w:r>
                          </w:p>
                          <w:p w:rsidR="00E30472" w:rsidRDefault="00E30472">
                            <w:pPr>
                              <w:pStyle w:val="17"/>
                              <w:shd w:val="clear" w:color="auto" w:fill="auto"/>
                            </w:pPr>
                            <w:r>
                              <w:rPr>
                                <w:rStyle w:val="17Exact"/>
                                <w:color w:val="000000"/>
                              </w:rPr>
                              <w:t>нции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8" o:spid="_x0000_s1062" type="#_x0000_t202" style="position:absolute;margin-left:140.65pt;margin-top:329.9pt;width:53.3pt;height:106.3pt;z-index:2516951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 xml:space="preserve">Должностно е лицо </w:t>
                      </w:r>
                      <w:r>
                        <w:rPr>
                          <w:rStyle w:val="12Exact"/>
                          <w:color w:val="000000"/>
                        </w:rPr>
                        <w:t xml:space="preserve">У </w:t>
                      </w:r>
                      <w:r>
                        <w:rPr>
                          <w:rStyle w:val="12Exact8"/>
                          <w:color w:val="000000"/>
                        </w:rPr>
                        <w:t xml:space="preserve">полномоче </w:t>
                      </w:r>
                      <w:r>
                        <w:rPr>
                          <w:rStyle w:val="12Exact0"/>
                          <w:color w:val="000000"/>
                        </w:rPr>
                        <w:t xml:space="preserve">иного </w:t>
                      </w:r>
                      <w:r>
                        <w:rPr>
                          <w:rStyle w:val="12Exact9"/>
                        </w:rPr>
                        <w:t xml:space="preserve">органа, ответственн </w:t>
                      </w:r>
                      <w:r>
                        <w:rPr>
                          <w:rStyle w:val="12Exact0"/>
                          <w:color w:val="000000"/>
                        </w:rPr>
                        <w:t>ое за</w:t>
                      </w:r>
                    </w:p>
                    <w:p w:rsidR="00E30472" w:rsidRDefault="00E30472">
                      <w:pPr>
                        <w:pStyle w:val="121"/>
                        <w:shd w:val="clear" w:color="auto" w:fill="auto"/>
                        <w:spacing w:line="206" w:lineRule="exact"/>
                        <w:ind w:firstLine="0"/>
                        <w:jc w:val="left"/>
                      </w:pPr>
                      <w:r>
                        <w:rPr>
                          <w:rStyle w:val="12Exact9"/>
                        </w:rPr>
                        <w:t>регистрацию</w:t>
                      </w:r>
                    </w:p>
                    <w:p w:rsidR="00E30472" w:rsidRDefault="00E30472">
                      <w:pPr>
                        <w:pStyle w:val="121"/>
                        <w:shd w:val="clear" w:color="auto" w:fill="auto"/>
                        <w:spacing w:line="206" w:lineRule="exact"/>
                        <w:ind w:firstLine="0"/>
                        <w:jc w:val="left"/>
                      </w:pPr>
                      <w:r>
                        <w:rPr>
                          <w:rStyle w:val="12Exact9"/>
                        </w:rPr>
                        <w:t>корреспонде</w:t>
                      </w:r>
                    </w:p>
                    <w:p w:rsidR="00E30472" w:rsidRDefault="00E30472">
                      <w:pPr>
                        <w:pStyle w:val="17"/>
                        <w:shd w:val="clear" w:color="auto" w:fill="auto"/>
                      </w:pPr>
                      <w:r>
                        <w:rPr>
                          <w:rStyle w:val="17Exact"/>
                          <w:color w:val="000000"/>
                        </w:rPr>
                        <w:t>нции</w:t>
                      </w:r>
                    </w:p>
                  </w:txbxContent>
                </v:textbox>
                <w10:wrap anchorx="margin"/>
              </v:shape>
            </w:pict>
          </mc:Fallback>
        </mc:AlternateContent>
      </w:r>
      <w:r>
        <w:rPr>
          <w:noProof/>
        </w:rPr>
        <mc:AlternateContent>
          <mc:Choice Requires="wps">
            <w:drawing>
              <wp:anchor distT="0" distB="0" distL="63500" distR="63500" simplePos="0" relativeHeight="251696128" behindDoc="0" locked="0" layoutInCell="1" allowOverlap="1">
                <wp:simplePos x="0" y="0"/>
                <wp:positionH relativeFrom="margin">
                  <wp:posOffset>2560320</wp:posOffset>
                </wp:positionH>
                <wp:positionV relativeFrom="paragraph">
                  <wp:posOffset>4194810</wp:posOffset>
                </wp:positionV>
                <wp:extent cx="648970" cy="419735"/>
                <wp:effectExtent l="0" t="3810" r="635" b="0"/>
                <wp:wrapNone/>
                <wp:docPr id="7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970" cy="41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97" w:lineRule="exact"/>
                              <w:ind w:firstLine="0"/>
                              <w:jc w:val="both"/>
                            </w:pPr>
                            <w:r>
                              <w:rPr>
                                <w:rStyle w:val="12Exact9"/>
                              </w:rPr>
                              <w:t xml:space="preserve">Уполномоче </w:t>
                            </w:r>
                            <w:r>
                              <w:rPr>
                                <w:rStyle w:val="12Verdana"/>
                                <w:color w:val="000000"/>
                              </w:rPr>
                              <w:t>иным</w:t>
                            </w:r>
                          </w:p>
                          <w:p w:rsidR="00E30472" w:rsidRDefault="00E30472">
                            <w:pPr>
                              <w:pStyle w:val="121"/>
                              <w:shd w:val="clear" w:color="auto" w:fill="auto"/>
                              <w:spacing w:line="170" w:lineRule="exact"/>
                              <w:ind w:firstLine="0"/>
                              <w:jc w:val="both"/>
                            </w:pPr>
                            <w:r>
                              <w:rPr>
                                <w:rStyle w:val="12Exact9"/>
                              </w:rPr>
                              <w:t>орган/ГИС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9" o:spid="_x0000_s1063" type="#_x0000_t202" style="position:absolute;margin-left:201.6pt;margin-top:330.3pt;width:51.1pt;height:33.05pt;z-index:2516961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" filled="f" stroked="f">
                <v:textbox style="mso-fit-shape-to-text:t" inset="0,0,0,0">
                  <w:txbxContent>
                    <w:p w:rsidR="00E30472" w:rsidRDefault="00E30472">
                      <w:pPr>
                        <w:pStyle w:val="121"/>
                        <w:shd w:val="clear" w:color="auto" w:fill="auto"/>
                        <w:spacing w:line="197" w:lineRule="exact"/>
                        <w:ind w:firstLine="0"/>
                        <w:jc w:val="both"/>
                      </w:pPr>
                      <w:r>
                        <w:rPr>
                          <w:rStyle w:val="12Exact9"/>
                        </w:rPr>
                        <w:t xml:space="preserve">Уполномоче </w:t>
                      </w:r>
                      <w:r>
                        <w:rPr>
                          <w:rStyle w:val="12Verdana"/>
                          <w:color w:val="000000"/>
                        </w:rPr>
                        <w:t>иным</w:t>
                      </w:r>
                    </w:p>
                    <w:p w:rsidR="00E30472" w:rsidRDefault="00E30472">
                      <w:pPr>
                        <w:pStyle w:val="121"/>
                        <w:shd w:val="clear" w:color="auto" w:fill="auto"/>
                        <w:spacing w:line="170" w:lineRule="exact"/>
                        <w:ind w:firstLine="0"/>
                        <w:jc w:val="both"/>
                      </w:pPr>
                      <w:r>
                        <w:rPr>
                          <w:rStyle w:val="12Exact9"/>
                        </w:rPr>
                        <w:t>орган/ГИС</w:t>
                      </w:r>
                    </w:p>
                  </w:txbxContent>
                </v:textbox>
                <w10:wrap anchorx="margin"/>
              </v:shape>
            </w:pict>
          </mc:Fallback>
        </mc:AlternateContent>
      </w:r>
      <w:r>
        <w:rPr>
          <w:noProof/>
        </w:rPr>
        <mc:AlternateContent>
          <mc:Choice Requires="wps">
            <w:drawing>
              <wp:anchor distT="0" distB="0" distL="63500" distR="63500" simplePos="0" relativeHeight="251697152" behindDoc="0" locked="0" layoutInCell="1" allowOverlap="1">
                <wp:simplePos x="0" y="0"/>
                <wp:positionH relativeFrom="margin">
                  <wp:posOffset>1786255</wp:posOffset>
                </wp:positionH>
                <wp:positionV relativeFrom="paragraph">
                  <wp:posOffset>6564630</wp:posOffset>
                </wp:positionV>
                <wp:extent cx="652145" cy="295275"/>
                <wp:effectExtent l="0" t="1905" r="0" b="0"/>
                <wp:wrapNone/>
                <wp:docPr id="7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both"/>
                            </w:pPr>
                            <w:r>
                              <w:rPr>
                                <w:rStyle w:val="12Exact9"/>
                              </w:rPr>
                              <w:t>Должностно е лицо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0" o:spid="_x0000_s1064" type="#_x0000_t202" style="position:absolute;margin-left:140.65pt;margin-top:516.9pt;width:51.35pt;height:23.25pt;z-index:2516971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PG8sAIAALI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" filled="f" stroked="f">
                <v:textbox style="mso-fit-shape-to-text:t" inset="0,0,0,0">
                  <w:txbxContent>
                    <w:p w:rsidR="00E30472" w:rsidRDefault="00E30472">
                      <w:pPr>
                        <w:pStyle w:val="121"/>
                        <w:shd w:val="clear" w:color="auto" w:fill="auto"/>
                        <w:spacing w:line="206" w:lineRule="exact"/>
                        <w:ind w:firstLine="0"/>
                        <w:jc w:val="both"/>
                      </w:pPr>
                      <w:r>
                        <w:rPr>
                          <w:rStyle w:val="12Exact9"/>
                        </w:rPr>
                        <w:t>Должностно е лицо</w:t>
                      </w:r>
                    </w:p>
                  </w:txbxContent>
                </v:textbox>
                <w10:wrap anchorx="margin"/>
              </v:shape>
            </w:pict>
          </mc:Fallback>
        </mc:AlternateContent>
      </w:r>
      <w:r>
        <w:rPr>
          <w:noProof/>
        </w:rPr>
        <mc:AlternateContent>
          <mc:Choice Requires="wps">
            <w:drawing>
              <wp:anchor distT="0" distB="0" distL="63500" distR="63500" simplePos="0" relativeHeight="251698176" behindDoc="0" locked="0" layoutInCell="1" allowOverlap="1">
                <wp:simplePos x="0" y="0"/>
                <wp:positionH relativeFrom="margin">
                  <wp:posOffset>1786255</wp:posOffset>
                </wp:positionH>
                <wp:positionV relativeFrom="paragraph">
                  <wp:posOffset>6837680</wp:posOffset>
                </wp:positionV>
                <wp:extent cx="655320" cy="669925"/>
                <wp:effectExtent l="0" t="0" r="0" b="0"/>
                <wp:wrapNone/>
                <wp:docPr id="7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 cy="669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97" w:lineRule="exact"/>
                              <w:ind w:firstLine="0"/>
                              <w:jc w:val="left"/>
                            </w:pPr>
                            <w:r>
                              <w:rPr>
                                <w:rStyle w:val="12Exact9"/>
                              </w:rPr>
                              <w:t xml:space="preserve">У полномоче </w:t>
                            </w:r>
                            <w:r>
                              <w:rPr>
                                <w:rStyle w:val="12Exact0"/>
                                <w:color w:val="000000"/>
                              </w:rPr>
                              <w:t xml:space="preserve">иного </w:t>
                            </w:r>
                            <w:r>
                              <w:rPr>
                                <w:rStyle w:val="12Exact9"/>
                              </w:rPr>
                              <w:t xml:space="preserve">органа, ответственн </w:t>
                            </w:r>
                            <w:r>
                              <w:rPr>
                                <w:rStyle w:val="12Exact0"/>
                                <w:color w:val="000000"/>
                              </w:rPr>
                              <w:t>ое за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1" o:spid="_x0000_s1065" type="#_x0000_t202" style="position:absolute;margin-left:140.65pt;margin-top:538.4pt;width:51.6pt;height:52.75pt;z-index:2516981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" filled="f" stroked="f">
                <v:textbox style="mso-fit-shape-to-text:t" inset="0,0,0,0">
                  <w:txbxContent>
                    <w:p w:rsidR="00E30472" w:rsidRDefault="00E30472">
                      <w:pPr>
                        <w:pStyle w:val="121"/>
                        <w:shd w:val="clear" w:color="auto" w:fill="auto"/>
                        <w:spacing w:line="197" w:lineRule="exact"/>
                        <w:ind w:firstLine="0"/>
                        <w:jc w:val="left"/>
                      </w:pPr>
                      <w:r>
                        <w:rPr>
                          <w:rStyle w:val="12Exact9"/>
                        </w:rPr>
                        <w:t xml:space="preserve">У полномоче </w:t>
                      </w:r>
                      <w:r>
                        <w:rPr>
                          <w:rStyle w:val="12Exact0"/>
                          <w:color w:val="000000"/>
                        </w:rPr>
                        <w:t xml:space="preserve">иного </w:t>
                      </w:r>
                      <w:r>
                        <w:rPr>
                          <w:rStyle w:val="12Exact9"/>
                        </w:rPr>
                        <w:t xml:space="preserve">органа, ответственн </w:t>
                      </w:r>
                      <w:r>
                        <w:rPr>
                          <w:rStyle w:val="12Exact0"/>
                          <w:color w:val="000000"/>
                        </w:rPr>
                        <w:t>ое за</w:t>
                      </w:r>
                    </w:p>
                  </w:txbxContent>
                </v:textbox>
                <w10:wrap anchorx="margin"/>
              </v:shape>
            </w:pict>
          </mc:Fallback>
        </mc:AlternateContent>
      </w:r>
      <w:r>
        <w:rPr>
          <w:noProof/>
        </w:rPr>
        <mc:AlternateContent>
          <mc:Choice Requires="wps">
            <w:drawing>
              <wp:anchor distT="0" distB="0" distL="63500" distR="63500" simplePos="0" relativeHeight="251699200" behindDoc="0" locked="0" layoutInCell="1" allowOverlap="1">
                <wp:simplePos x="0" y="0"/>
                <wp:positionH relativeFrom="margin">
                  <wp:posOffset>2560320</wp:posOffset>
                </wp:positionH>
                <wp:positionV relativeFrom="paragraph">
                  <wp:posOffset>6564630</wp:posOffset>
                </wp:positionV>
                <wp:extent cx="646430" cy="426720"/>
                <wp:effectExtent l="0" t="1905" r="3175" b="0"/>
                <wp:wrapNone/>
                <wp:docPr id="7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43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8"/>
                                <w:color w:val="000000"/>
                              </w:rPr>
                              <w:t>Уполномоче</w:t>
                            </w:r>
                          </w:p>
                          <w:p w:rsidR="00E30472" w:rsidRDefault="00E30472">
                            <w:pPr>
                              <w:pStyle w:val="21"/>
                              <w:shd w:val="clear" w:color="auto" w:fill="auto"/>
                              <w:spacing w:before="0" w:line="206" w:lineRule="exact"/>
                              <w:ind w:firstLine="0"/>
                              <w:jc w:val="left"/>
                            </w:pPr>
                            <w:r>
                              <w:rPr>
                                <w:rStyle w:val="2Exact"/>
                                <w:color w:val="000000"/>
                              </w:rPr>
                              <w:t>нный</w:t>
                            </w:r>
                          </w:p>
                          <w:p w:rsidR="00E30472" w:rsidRDefault="00E30472">
                            <w:pPr>
                              <w:pStyle w:val="121"/>
                              <w:shd w:val="clear" w:color="auto" w:fill="auto"/>
                              <w:spacing w:line="206" w:lineRule="exact"/>
                              <w:ind w:firstLine="0"/>
                              <w:jc w:val="left"/>
                            </w:pPr>
                            <w:r>
                              <w:rPr>
                                <w:rStyle w:val="12Exact8"/>
                                <w:color w:val="000000"/>
                              </w:rPr>
                              <w:t>орган/ГИС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2" o:spid="_x0000_s1066" type="#_x0000_t202" style="position:absolute;margin-left:201.6pt;margin-top:516.9pt;width:50.9pt;height:33.6pt;z-index:2516992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" filled="f" stroked="f">
                <v:textbox style="mso-fit-shape-to-text:t" inset="0,0,0,0">
                  <w:txbxContent>
                    <w:p w:rsidR="00E30472" w:rsidRDefault="00E30472">
                      <w:pPr>
                        <w:pStyle w:val="121"/>
                        <w:shd w:val="clear" w:color="auto" w:fill="auto"/>
                        <w:spacing w:line="206" w:lineRule="exact"/>
                        <w:ind w:firstLine="0"/>
                        <w:jc w:val="left"/>
                      </w:pPr>
                      <w:r>
                        <w:rPr>
                          <w:rStyle w:val="12Exact8"/>
                          <w:color w:val="000000"/>
                        </w:rPr>
                        <w:t>Уполномоче</w:t>
                      </w:r>
                    </w:p>
                    <w:p w:rsidR="00E30472" w:rsidRDefault="00E30472">
                      <w:pPr>
                        <w:pStyle w:val="21"/>
                        <w:shd w:val="clear" w:color="auto" w:fill="auto"/>
                        <w:spacing w:before="0" w:line="206" w:lineRule="exact"/>
                        <w:ind w:firstLine="0"/>
                        <w:jc w:val="left"/>
                      </w:pPr>
                      <w:r>
                        <w:rPr>
                          <w:rStyle w:val="2Exact"/>
                          <w:color w:val="000000"/>
                        </w:rPr>
                        <w:t>нный</w:t>
                      </w:r>
                    </w:p>
                    <w:p w:rsidR="00E30472" w:rsidRDefault="00E30472">
                      <w:pPr>
                        <w:pStyle w:val="121"/>
                        <w:shd w:val="clear" w:color="auto" w:fill="auto"/>
                        <w:spacing w:line="206" w:lineRule="exact"/>
                        <w:ind w:firstLine="0"/>
                        <w:jc w:val="left"/>
                      </w:pPr>
                      <w:r>
                        <w:rPr>
                          <w:rStyle w:val="12Exact8"/>
                          <w:color w:val="000000"/>
                        </w:rPr>
                        <w:t>орган/ГИС</w:t>
                      </w:r>
                    </w:p>
                  </w:txbxContent>
                </v:textbox>
                <w10:wrap anchorx="margin"/>
              </v:shape>
            </w:pict>
          </mc:Fallback>
        </mc:AlternateContent>
      </w:r>
      <w:r>
        <w:rPr>
          <w:noProof/>
        </w:rPr>
        <mc:AlternateContent>
          <mc:Choice Requires="wps">
            <w:drawing>
              <wp:anchor distT="0" distB="0" distL="63500" distR="63500" simplePos="0" relativeHeight="251700224" behindDoc="0" locked="0" layoutInCell="1" allowOverlap="1">
                <wp:simplePos x="0" y="0"/>
                <wp:positionH relativeFrom="margin">
                  <wp:posOffset>1786255</wp:posOffset>
                </wp:positionH>
                <wp:positionV relativeFrom="paragraph">
                  <wp:posOffset>7490460</wp:posOffset>
                </wp:positionV>
                <wp:extent cx="631190" cy="672465"/>
                <wp:effectExtent l="0" t="3810" r="1905" b="0"/>
                <wp:wrapNone/>
                <wp:docPr id="7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190" cy="67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2" w:lineRule="exact"/>
                              <w:ind w:firstLine="0"/>
                              <w:jc w:val="left"/>
                            </w:pPr>
                            <w:r>
                              <w:rPr>
                                <w:rStyle w:val="12Exact"/>
                                <w:color w:val="000000"/>
                              </w:rPr>
                              <w:t>иредосгавле</w:t>
                            </w:r>
                          </w:p>
                          <w:p w:rsidR="00E30472" w:rsidRDefault="00E30472">
                            <w:pPr>
                              <w:pStyle w:val="121"/>
                              <w:shd w:val="clear" w:color="auto" w:fill="auto"/>
                              <w:spacing w:line="202" w:lineRule="exact"/>
                              <w:ind w:firstLine="0"/>
                              <w:jc w:val="left"/>
                            </w:pPr>
                            <w:r>
                              <w:rPr>
                                <w:rStyle w:val="12Exact9"/>
                              </w:rPr>
                              <w:t>ние</w:t>
                            </w:r>
                          </w:p>
                          <w:p w:rsidR="00E30472" w:rsidRDefault="00E30472">
                            <w:pPr>
                              <w:pStyle w:val="121"/>
                              <w:shd w:val="clear" w:color="auto" w:fill="auto"/>
                              <w:spacing w:line="202" w:lineRule="exact"/>
                              <w:ind w:firstLine="0"/>
                              <w:jc w:val="left"/>
                            </w:pPr>
                            <w:r>
                              <w:rPr>
                                <w:rStyle w:val="12Exact"/>
                                <w:color w:val="000000"/>
                              </w:rPr>
                              <w:t>I</w:t>
                            </w:r>
                            <w:r>
                              <w:rPr>
                                <w:rStyle w:val="12Exact9"/>
                              </w:rPr>
                              <w:t>осударсIве</w:t>
                            </w:r>
                          </w:p>
                          <w:p w:rsidR="00E30472" w:rsidRDefault="00E30472">
                            <w:pPr>
                              <w:pStyle w:val="121"/>
                              <w:shd w:val="clear" w:color="auto" w:fill="auto"/>
                              <w:spacing w:line="202" w:lineRule="exact"/>
                              <w:ind w:firstLine="0"/>
                              <w:jc w:val="left"/>
                            </w:pPr>
                            <w:r>
                              <w:rPr>
                                <w:rStyle w:val="12Exact9"/>
                              </w:rPr>
                              <w:t>иной</w:t>
                            </w:r>
                          </w:p>
                          <w:p w:rsidR="00E30472" w:rsidRDefault="00E30472">
                            <w:pPr>
                              <w:pStyle w:val="121"/>
                              <w:shd w:val="clear" w:color="auto" w:fill="auto"/>
                              <w:spacing w:line="202" w:lineRule="exact"/>
                              <w:ind w:firstLine="0"/>
                              <w:jc w:val="left"/>
                            </w:pPr>
                            <w:r>
                              <w:rPr>
                                <w:rStyle w:val="12Exact9"/>
                              </w:rPr>
                              <w:t>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3" o:spid="_x0000_s1067" type="#_x0000_t202" style="position:absolute;margin-left:140.65pt;margin-top:589.8pt;width:49.7pt;height:52.95pt;z-index:25170022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" filled="f" stroked="f">
                <v:textbox style="mso-fit-shape-to-text:t" inset="0,0,0,0">
                  <w:txbxContent>
                    <w:p w:rsidR="00E30472" w:rsidRDefault="00E30472">
                      <w:pPr>
                        <w:pStyle w:val="121"/>
                        <w:shd w:val="clear" w:color="auto" w:fill="auto"/>
                        <w:spacing w:line="202" w:lineRule="exact"/>
                        <w:ind w:firstLine="0"/>
                        <w:jc w:val="left"/>
                      </w:pPr>
                      <w:r>
                        <w:rPr>
                          <w:rStyle w:val="12Exact"/>
                          <w:color w:val="000000"/>
                        </w:rPr>
                        <w:t>иредосгавле</w:t>
                      </w:r>
                    </w:p>
                    <w:p w:rsidR="00E30472" w:rsidRDefault="00E30472">
                      <w:pPr>
                        <w:pStyle w:val="121"/>
                        <w:shd w:val="clear" w:color="auto" w:fill="auto"/>
                        <w:spacing w:line="202" w:lineRule="exact"/>
                        <w:ind w:firstLine="0"/>
                        <w:jc w:val="left"/>
                      </w:pPr>
                      <w:r>
                        <w:rPr>
                          <w:rStyle w:val="12Exact9"/>
                        </w:rPr>
                        <w:t>ние</w:t>
                      </w:r>
                    </w:p>
                    <w:p w:rsidR="00E30472" w:rsidRDefault="00E30472">
                      <w:pPr>
                        <w:pStyle w:val="121"/>
                        <w:shd w:val="clear" w:color="auto" w:fill="auto"/>
                        <w:spacing w:line="202" w:lineRule="exact"/>
                        <w:ind w:firstLine="0"/>
                        <w:jc w:val="left"/>
                      </w:pPr>
                      <w:r>
                        <w:rPr>
                          <w:rStyle w:val="12Exact"/>
                          <w:color w:val="000000"/>
                        </w:rPr>
                        <w:t>I</w:t>
                      </w:r>
                      <w:r>
                        <w:rPr>
                          <w:rStyle w:val="12Exact9"/>
                        </w:rPr>
                        <w:t>осударсIве</w:t>
                      </w:r>
                    </w:p>
                    <w:p w:rsidR="00E30472" w:rsidRDefault="00E30472">
                      <w:pPr>
                        <w:pStyle w:val="121"/>
                        <w:shd w:val="clear" w:color="auto" w:fill="auto"/>
                        <w:spacing w:line="202" w:lineRule="exact"/>
                        <w:ind w:firstLine="0"/>
                        <w:jc w:val="left"/>
                      </w:pPr>
                      <w:r>
                        <w:rPr>
                          <w:rStyle w:val="12Exact9"/>
                        </w:rPr>
                        <w:t>иной</w:t>
                      </w:r>
                    </w:p>
                    <w:p w:rsidR="00E30472" w:rsidRDefault="00E30472">
                      <w:pPr>
                        <w:pStyle w:val="121"/>
                        <w:shd w:val="clear" w:color="auto" w:fill="auto"/>
                        <w:spacing w:line="202" w:lineRule="exact"/>
                        <w:ind w:firstLine="0"/>
                        <w:jc w:val="left"/>
                      </w:pPr>
                      <w:r>
                        <w:rPr>
                          <w:rStyle w:val="12Exact9"/>
                        </w:rPr>
                        <w:t>услуги</w:t>
                      </w:r>
                    </w:p>
                  </w:txbxContent>
                </v:textbox>
                <w10:wrap anchorx="margin"/>
              </v:shape>
            </w:pict>
          </mc:Fallback>
        </mc:AlternateContent>
      </w:r>
      <w:r>
        <w:rPr>
          <w:noProof/>
        </w:rPr>
        <mc:AlternateContent>
          <mc:Choice Requires="wps">
            <w:drawing>
              <wp:anchor distT="0" distB="0" distL="63500" distR="63500" simplePos="0" relativeHeight="251701248" behindDoc="0" locked="0" layoutInCell="1" allowOverlap="1">
                <wp:simplePos x="0" y="0"/>
                <wp:positionH relativeFrom="margin">
                  <wp:posOffset>3331210</wp:posOffset>
                </wp:positionH>
                <wp:positionV relativeFrom="paragraph">
                  <wp:posOffset>7621905</wp:posOffset>
                </wp:positionV>
                <wp:extent cx="792480" cy="1598295"/>
                <wp:effectExtent l="0" t="1905" r="635" b="0"/>
                <wp:wrapNone/>
                <wp:docPr id="7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480" cy="159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Наличие/отсут</w:t>
                            </w:r>
                          </w:p>
                          <w:p w:rsidR="00E30472" w:rsidRDefault="00E30472">
                            <w:pPr>
                              <w:pStyle w:val="121"/>
                              <w:shd w:val="clear" w:color="auto" w:fill="auto"/>
                              <w:spacing w:line="206" w:lineRule="exact"/>
                              <w:ind w:firstLine="0"/>
                              <w:jc w:val="left"/>
                            </w:pPr>
                            <w:r>
                              <w:rPr>
                                <w:rStyle w:val="12Exact9"/>
                              </w:rPr>
                              <w:t>ствие</w:t>
                            </w:r>
                          </w:p>
                          <w:p w:rsidR="00E30472" w:rsidRDefault="00E30472">
                            <w:pPr>
                              <w:pStyle w:val="121"/>
                              <w:shd w:val="clear" w:color="auto" w:fill="auto"/>
                              <w:spacing w:after="209" w:line="206" w:lineRule="exact"/>
                              <w:ind w:firstLine="0"/>
                              <w:jc w:val="left"/>
                            </w:pPr>
                            <w:r>
                              <w:rPr>
                                <w:rStyle w:val="12Exact9"/>
                              </w:rPr>
                              <w:t xml:space="preserve">оснований для </w:t>
                            </w:r>
                            <w:r>
                              <w:rPr>
                                <w:rStyle w:val="12Exact"/>
                                <w:color w:val="000000"/>
                              </w:rPr>
                              <w:t xml:space="preserve">отказа в </w:t>
                            </w:r>
                            <w:r>
                              <w:rPr>
                                <w:rStyle w:val="12Exact9"/>
                              </w:rPr>
                              <w:t>приеме документов, прсдусмотрснн ых пунктом</w:t>
                            </w:r>
                          </w:p>
                          <w:p w:rsidR="00E30472" w:rsidRDefault="00E30472">
                            <w:pPr>
                              <w:pStyle w:val="121"/>
                              <w:shd w:val="clear" w:color="auto" w:fill="auto"/>
                              <w:spacing w:line="170" w:lineRule="exact"/>
                              <w:ind w:firstLine="0"/>
                              <w:jc w:val="left"/>
                            </w:pPr>
                            <w:r>
                              <w:rPr>
                                <w:rStyle w:val="12Exact9"/>
                              </w:rPr>
                              <w:t>Администрати</w:t>
                            </w:r>
                          </w:p>
                          <w:p w:rsidR="00E30472" w:rsidRDefault="00E30472">
                            <w:pPr>
                              <w:pStyle w:val="121"/>
                              <w:shd w:val="clear" w:color="auto" w:fill="auto"/>
                              <w:spacing w:line="170" w:lineRule="exact"/>
                              <w:ind w:firstLine="0"/>
                              <w:jc w:val="left"/>
                            </w:pPr>
                            <w:r>
                              <w:rPr>
                                <w:rStyle w:val="12Exact9"/>
                              </w:rPr>
                              <w:t>впого</w:t>
                            </w:r>
                          </w:p>
                          <w:p w:rsidR="00E30472" w:rsidRDefault="00E30472">
                            <w:pPr>
                              <w:pStyle w:val="121"/>
                              <w:shd w:val="clear" w:color="auto" w:fill="auto"/>
                              <w:spacing w:line="170" w:lineRule="exact"/>
                              <w:ind w:firstLine="0"/>
                              <w:jc w:val="left"/>
                            </w:pPr>
                            <w:r>
                              <w:rPr>
                                <w:rStyle w:val="12Exact9"/>
                              </w:rPr>
                              <w:t>регламента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4" o:spid="_x0000_s1068" type="#_x0000_t202" style="position:absolute;margin-left:262.3pt;margin-top:600.15pt;width:62.4pt;height:125.85pt;z-index:25170124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s7GsAIAALM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Наличие/отсут</w:t>
                      </w:r>
                    </w:p>
                    <w:p w:rsidR="00E30472" w:rsidRDefault="00E30472">
                      <w:pPr>
                        <w:pStyle w:val="121"/>
                        <w:shd w:val="clear" w:color="auto" w:fill="auto"/>
                        <w:spacing w:line="206" w:lineRule="exact"/>
                        <w:ind w:firstLine="0"/>
                        <w:jc w:val="left"/>
                      </w:pPr>
                      <w:r>
                        <w:rPr>
                          <w:rStyle w:val="12Exact9"/>
                        </w:rPr>
                        <w:t>ствие</w:t>
                      </w:r>
                    </w:p>
                    <w:p w:rsidR="00E30472" w:rsidRDefault="00E30472">
                      <w:pPr>
                        <w:pStyle w:val="121"/>
                        <w:shd w:val="clear" w:color="auto" w:fill="auto"/>
                        <w:spacing w:after="209" w:line="206" w:lineRule="exact"/>
                        <w:ind w:firstLine="0"/>
                        <w:jc w:val="left"/>
                      </w:pPr>
                      <w:r>
                        <w:rPr>
                          <w:rStyle w:val="12Exact9"/>
                        </w:rPr>
                        <w:t xml:space="preserve">оснований для </w:t>
                      </w:r>
                      <w:r>
                        <w:rPr>
                          <w:rStyle w:val="12Exact"/>
                          <w:color w:val="000000"/>
                        </w:rPr>
                        <w:t xml:space="preserve">отказа в </w:t>
                      </w:r>
                      <w:r>
                        <w:rPr>
                          <w:rStyle w:val="12Exact9"/>
                        </w:rPr>
                        <w:t>приеме документов, прсдусмотрснн ых пунктом</w:t>
                      </w:r>
                    </w:p>
                    <w:p w:rsidR="00E30472" w:rsidRDefault="00E30472">
                      <w:pPr>
                        <w:pStyle w:val="121"/>
                        <w:shd w:val="clear" w:color="auto" w:fill="auto"/>
                        <w:spacing w:line="170" w:lineRule="exact"/>
                        <w:ind w:firstLine="0"/>
                        <w:jc w:val="left"/>
                      </w:pPr>
                      <w:r>
                        <w:rPr>
                          <w:rStyle w:val="12Exact9"/>
                        </w:rPr>
                        <w:t>Администрати</w:t>
                      </w:r>
                    </w:p>
                    <w:p w:rsidR="00E30472" w:rsidRDefault="00E30472">
                      <w:pPr>
                        <w:pStyle w:val="121"/>
                        <w:shd w:val="clear" w:color="auto" w:fill="auto"/>
                        <w:spacing w:line="170" w:lineRule="exact"/>
                        <w:ind w:firstLine="0"/>
                        <w:jc w:val="left"/>
                      </w:pPr>
                      <w:r>
                        <w:rPr>
                          <w:rStyle w:val="12Exact9"/>
                        </w:rPr>
                        <w:t>впого</w:t>
                      </w:r>
                    </w:p>
                    <w:p w:rsidR="00E30472" w:rsidRDefault="00E30472">
                      <w:pPr>
                        <w:pStyle w:val="121"/>
                        <w:shd w:val="clear" w:color="auto" w:fill="auto"/>
                        <w:spacing w:line="170" w:lineRule="exact"/>
                        <w:ind w:firstLine="0"/>
                        <w:jc w:val="left"/>
                      </w:pPr>
                      <w:r>
                        <w:rPr>
                          <w:rStyle w:val="12Exact9"/>
                        </w:rPr>
                        <w:t>регламента</w:t>
                      </w:r>
                    </w:p>
                  </w:txbxContent>
                </v:textbox>
                <w10:wrap anchorx="margin"/>
              </v:shape>
            </w:pict>
          </mc:Fallback>
        </mc:AlternateContent>
      </w:r>
      <w:r>
        <w:rPr>
          <w:noProof/>
        </w:rPr>
        <mc:AlternateContent>
          <mc:Choice Requires="wps">
            <w:drawing>
              <wp:anchor distT="0" distB="0" distL="63500" distR="63500" simplePos="0" relativeHeight="251702272" behindDoc="0" locked="0" layoutInCell="1" allowOverlap="1">
                <wp:simplePos x="0" y="0"/>
                <wp:positionH relativeFrom="margin">
                  <wp:posOffset>4224655</wp:posOffset>
                </wp:positionH>
                <wp:positionV relativeFrom="paragraph">
                  <wp:posOffset>6564630</wp:posOffset>
                </wp:positionV>
                <wp:extent cx="743585" cy="1466850"/>
                <wp:effectExtent l="0" t="1905" r="3810" b="0"/>
                <wp:wrapNone/>
                <wp:docPr id="73"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3585" cy="146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Направленное</w:t>
                            </w:r>
                          </w:p>
                          <w:p w:rsidR="00E30472" w:rsidRDefault="00E30472">
                            <w:pPr>
                              <w:pStyle w:val="121"/>
                              <w:shd w:val="clear" w:color="auto" w:fill="auto"/>
                              <w:spacing w:line="206" w:lineRule="exact"/>
                              <w:ind w:firstLine="0"/>
                              <w:jc w:val="left"/>
                            </w:pPr>
                            <w:r>
                              <w:rPr>
                                <w:rStyle w:val="12Exact9"/>
                              </w:rPr>
                              <w:t>заявителю</w:t>
                            </w:r>
                          </w:p>
                          <w:p w:rsidR="00E30472" w:rsidRDefault="00E30472">
                            <w:pPr>
                              <w:pStyle w:val="121"/>
                              <w:shd w:val="clear" w:color="auto" w:fill="auto"/>
                              <w:spacing w:line="206" w:lineRule="exact"/>
                              <w:ind w:firstLine="0"/>
                              <w:jc w:val="left"/>
                            </w:pPr>
                            <w:r>
                              <w:rPr>
                                <w:rStyle w:val="12Exact9"/>
                              </w:rPr>
                              <w:t>электронное</w:t>
                            </w:r>
                          </w:p>
                          <w:p w:rsidR="00E30472" w:rsidRDefault="00E30472">
                            <w:pPr>
                              <w:pStyle w:val="121"/>
                              <w:shd w:val="clear" w:color="auto" w:fill="auto"/>
                              <w:spacing w:line="206" w:lineRule="exact"/>
                              <w:ind w:firstLine="0"/>
                              <w:jc w:val="left"/>
                            </w:pPr>
                            <w:r>
                              <w:rPr>
                                <w:rStyle w:val="12Exact9"/>
                              </w:rPr>
                              <w:t>сообщение о</w:t>
                            </w:r>
                          </w:p>
                          <w:p w:rsidR="00E30472" w:rsidRDefault="00E30472">
                            <w:pPr>
                              <w:pStyle w:val="121"/>
                              <w:shd w:val="clear" w:color="auto" w:fill="auto"/>
                              <w:spacing w:line="206" w:lineRule="exact"/>
                              <w:ind w:firstLine="0"/>
                              <w:jc w:val="left"/>
                            </w:pPr>
                            <w:r>
                              <w:rPr>
                                <w:rStyle w:val="12Exact9"/>
                              </w:rPr>
                              <w:t>приеме</w:t>
                            </w:r>
                          </w:p>
                          <w:p w:rsidR="00E30472" w:rsidRDefault="00E30472">
                            <w:pPr>
                              <w:pStyle w:val="121"/>
                              <w:shd w:val="clear" w:color="auto" w:fill="auto"/>
                              <w:spacing w:line="206" w:lineRule="exact"/>
                              <w:ind w:firstLine="0"/>
                              <w:jc w:val="left"/>
                            </w:pPr>
                            <w:r>
                              <w:rPr>
                                <w:rStyle w:val="12Exact9"/>
                              </w:rPr>
                              <w:t xml:space="preserve">заявления </w:t>
                            </w:r>
                            <w:r>
                              <w:rPr>
                                <w:rStyle w:val="12Exact6"/>
                                <w:color w:val="000000"/>
                              </w:rPr>
                              <w:t>к</w:t>
                            </w:r>
                          </w:p>
                          <w:p w:rsidR="00E30472" w:rsidRDefault="00E30472">
                            <w:pPr>
                              <w:pStyle w:val="121"/>
                              <w:shd w:val="clear" w:color="auto" w:fill="auto"/>
                              <w:spacing w:line="206" w:lineRule="exact"/>
                              <w:ind w:firstLine="0"/>
                              <w:jc w:val="left"/>
                            </w:pPr>
                            <w:r>
                              <w:rPr>
                                <w:rStyle w:val="12Exact9"/>
                              </w:rPr>
                              <w:t>рассмотрению</w:t>
                            </w:r>
                          </w:p>
                          <w:p w:rsidR="00E30472" w:rsidRDefault="00E30472">
                            <w:pPr>
                              <w:pStyle w:val="121"/>
                              <w:shd w:val="clear" w:color="auto" w:fill="auto"/>
                              <w:spacing w:line="206" w:lineRule="exact"/>
                              <w:ind w:firstLine="0"/>
                              <w:jc w:val="left"/>
                            </w:pPr>
                            <w:r>
                              <w:rPr>
                                <w:rStyle w:val="12Exact9"/>
                              </w:rPr>
                              <w:t>либо отказа в</w:t>
                            </w:r>
                          </w:p>
                          <w:p w:rsidR="00E30472" w:rsidRDefault="00E30472">
                            <w:pPr>
                              <w:pStyle w:val="121"/>
                              <w:shd w:val="clear" w:color="auto" w:fill="auto"/>
                              <w:spacing w:line="206" w:lineRule="exact"/>
                              <w:ind w:firstLine="0"/>
                              <w:jc w:val="left"/>
                            </w:pPr>
                            <w:r>
                              <w:rPr>
                                <w:rStyle w:val="12Exact9"/>
                              </w:rPr>
                              <w:t>приеме</w:t>
                            </w:r>
                          </w:p>
                          <w:p w:rsidR="00E30472" w:rsidRDefault="00E30472">
                            <w:pPr>
                              <w:pStyle w:val="121"/>
                              <w:shd w:val="clear" w:color="auto" w:fill="auto"/>
                              <w:spacing w:line="206" w:lineRule="exact"/>
                              <w:ind w:firstLine="0"/>
                              <w:jc w:val="left"/>
                            </w:pPr>
                            <w:r>
                              <w:rPr>
                                <w:rStyle w:val="12Exact9"/>
                              </w:rPr>
                              <w:t xml:space="preserve">заявления </w:t>
                            </w:r>
                            <w:r>
                              <w:rPr>
                                <w:rStyle w:val="12Exact4"/>
                                <w:color w:val="000000"/>
                              </w:rPr>
                              <w:t>к</w:t>
                            </w:r>
                          </w:p>
                          <w:p w:rsidR="00E30472" w:rsidRDefault="00E30472">
                            <w:pPr>
                              <w:pStyle w:val="121"/>
                              <w:shd w:val="clear" w:color="auto" w:fill="auto"/>
                              <w:spacing w:line="170" w:lineRule="exact"/>
                              <w:ind w:firstLine="0"/>
                              <w:jc w:val="left"/>
                            </w:pPr>
                            <w:r>
                              <w:rPr>
                                <w:rStyle w:val="12Exact9"/>
                              </w:rPr>
                              <w:t>рассмотрению</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5" o:spid="_x0000_s1069" type="#_x0000_t202" style="position:absolute;margin-left:332.65pt;margin-top:516.9pt;width:58.55pt;height:115.5pt;z-index:25170227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Направленное</w:t>
                      </w:r>
                    </w:p>
                    <w:p w:rsidR="00E30472" w:rsidRDefault="00E30472">
                      <w:pPr>
                        <w:pStyle w:val="121"/>
                        <w:shd w:val="clear" w:color="auto" w:fill="auto"/>
                        <w:spacing w:line="206" w:lineRule="exact"/>
                        <w:ind w:firstLine="0"/>
                        <w:jc w:val="left"/>
                      </w:pPr>
                      <w:r>
                        <w:rPr>
                          <w:rStyle w:val="12Exact9"/>
                        </w:rPr>
                        <w:t>заявителю</w:t>
                      </w:r>
                    </w:p>
                    <w:p w:rsidR="00E30472" w:rsidRDefault="00E30472">
                      <w:pPr>
                        <w:pStyle w:val="121"/>
                        <w:shd w:val="clear" w:color="auto" w:fill="auto"/>
                        <w:spacing w:line="206" w:lineRule="exact"/>
                        <w:ind w:firstLine="0"/>
                        <w:jc w:val="left"/>
                      </w:pPr>
                      <w:r>
                        <w:rPr>
                          <w:rStyle w:val="12Exact9"/>
                        </w:rPr>
                        <w:t>электронное</w:t>
                      </w:r>
                    </w:p>
                    <w:p w:rsidR="00E30472" w:rsidRDefault="00E30472">
                      <w:pPr>
                        <w:pStyle w:val="121"/>
                        <w:shd w:val="clear" w:color="auto" w:fill="auto"/>
                        <w:spacing w:line="206" w:lineRule="exact"/>
                        <w:ind w:firstLine="0"/>
                        <w:jc w:val="left"/>
                      </w:pPr>
                      <w:r>
                        <w:rPr>
                          <w:rStyle w:val="12Exact9"/>
                        </w:rPr>
                        <w:t>сообщение о</w:t>
                      </w:r>
                    </w:p>
                    <w:p w:rsidR="00E30472" w:rsidRDefault="00E30472">
                      <w:pPr>
                        <w:pStyle w:val="121"/>
                        <w:shd w:val="clear" w:color="auto" w:fill="auto"/>
                        <w:spacing w:line="206" w:lineRule="exact"/>
                        <w:ind w:firstLine="0"/>
                        <w:jc w:val="left"/>
                      </w:pPr>
                      <w:r>
                        <w:rPr>
                          <w:rStyle w:val="12Exact9"/>
                        </w:rPr>
                        <w:t>приеме</w:t>
                      </w:r>
                    </w:p>
                    <w:p w:rsidR="00E30472" w:rsidRDefault="00E30472">
                      <w:pPr>
                        <w:pStyle w:val="121"/>
                        <w:shd w:val="clear" w:color="auto" w:fill="auto"/>
                        <w:spacing w:line="206" w:lineRule="exact"/>
                        <w:ind w:firstLine="0"/>
                        <w:jc w:val="left"/>
                      </w:pPr>
                      <w:r>
                        <w:rPr>
                          <w:rStyle w:val="12Exact9"/>
                        </w:rPr>
                        <w:t xml:space="preserve">заявления </w:t>
                      </w:r>
                      <w:r>
                        <w:rPr>
                          <w:rStyle w:val="12Exact6"/>
                          <w:color w:val="000000"/>
                        </w:rPr>
                        <w:t>к</w:t>
                      </w:r>
                    </w:p>
                    <w:p w:rsidR="00E30472" w:rsidRDefault="00E30472">
                      <w:pPr>
                        <w:pStyle w:val="121"/>
                        <w:shd w:val="clear" w:color="auto" w:fill="auto"/>
                        <w:spacing w:line="206" w:lineRule="exact"/>
                        <w:ind w:firstLine="0"/>
                        <w:jc w:val="left"/>
                      </w:pPr>
                      <w:r>
                        <w:rPr>
                          <w:rStyle w:val="12Exact9"/>
                        </w:rPr>
                        <w:t>рассмотрению</w:t>
                      </w:r>
                    </w:p>
                    <w:p w:rsidR="00E30472" w:rsidRDefault="00E30472">
                      <w:pPr>
                        <w:pStyle w:val="121"/>
                        <w:shd w:val="clear" w:color="auto" w:fill="auto"/>
                        <w:spacing w:line="206" w:lineRule="exact"/>
                        <w:ind w:firstLine="0"/>
                        <w:jc w:val="left"/>
                      </w:pPr>
                      <w:r>
                        <w:rPr>
                          <w:rStyle w:val="12Exact9"/>
                        </w:rPr>
                        <w:t>либо отказа в</w:t>
                      </w:r>
                    </w:p>
                    <w:p w:rsidR="00E30472" w:rsidRDefault="00E30472">
                      <w:pPr>
                        <w:pStyle w:val="121"/>
                        <w:shd w:val="clear" w:color="auto" w:fill="auto"/>
                        <w:spacing w:line="206" w:lineRule="exact"/>
                        <w:ind w:firstLine="0"/>
                        <w:jc w:val="left"/>
                      </w:pPr>
                      <w:r>
                        <w:rPr>
                          <w:rStyle w:val="12Exact9"/>
                        </w:rPr>
                        <w:t>приеме</w:t>
                      </w:r>
                    </w:p>
                    <w:p w:rsidR="00E30472" w:rsidRDefault="00E30472">
                      <w:pPr>
                        <w:pStyle w:val="121"/>
                        <w:shd w:val="clear" w:color="auto" w:fill="auto"/>
                        <w:spacing w:line="206" w:lineRule="exact"/>
                        <w:ind w:firstLine="0"/>
                        <w:jc w:val="left"/>
                      </w:pPr>
                      <w:r>
                        <w:rPr>
                          <w:rStyle w:val="12Exact9"/>
                        </w:rPr>
                        <w:t xml:space="preserve">заявления </w:t>
                      </w:r>
                      <w:r>
                        <w:rPr>
                          <w:rStyle w:val="12Exact4"/>
                          <w:color w:val="000000"/>
                        </w:rPr>
                        <w:t>к</w:t>
                      </w:r>
                    </w:p>
                    <w:p w:rsidR="00E30472" w:rsidRDefault="00E30472">
                      <w:pPr>
                        <w:pStyle w:val="121"/>
                        <w:shd w:val="clear" w:color="auto" w:fill="auto"/>
                        <w:spacing w:line="170" w:lineRule="exact"/>
                        <w:ind w:firstLine="0"/>
                        <w:jc w:val="left"/>
                      </w:pPr>
                      <w:r>
                        <w:rPr>
                          <w:rStyle w:val="12Exact9"/>
                        </w:rPr>
                        <w:t>рассмотрению</w:t>
                      </w:r>
                    </w:p>
                  </w:txbxContent>
                </v:textbox>
                <w10:wrap anchorx="margin"/>
              </v:shape>
            </w:pict>
          </mc:Fallback>
        </mc:AlternateContent>
      </w: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472" w:lineRule="exact"/>
        <w:rPr>
          <w:color w:val="auto"/>
        </w:rPr>
      </w:pPr>
    </w:p>
    <w:p w:rsidR="00E30472" w:rsidRDefault="00E30472">
      <w:pPr>
        <w:rPr>
          <w:color w:val="auto"/>
          <w:sz w:val="2"/>
          <w:szCs w:val="2"/>
        </w:rPr>
        <w:sectPr w:rsidR="00E30472">
          <w:pgSz w:w="11900" w:h="16840"/>
          <w:pgMar w:top="1118" w:right="1112" w:bottom="1118" w:left="2963" w:header="0" w:footer="3" w:gutter="0"/>
          <w:cols w:space="720"/>
          <w:noEndnote/>
          <w:docGrid w:linePitch="360"/>
        </w:sectPr>
      </w:pPr>
    </w:p>
    <w:p w:rsidR="00E30472" w:rsidRDefault="00927872">
      <w:pPr>
        <w:spacing w:line="360" w:lineRule="exact"/>
        <w:rPr>
          <w:color w:val="auto"/>
        </w:rPr>
      </w:pPr>
      <w:r>
        <w:rPr>
          <w:noProof/>
        </w:rPr>
        <mc:AlternateContent>
          <mc:Choice Requires="wps">
            <w:drawing>
              <wp:anchor distT="0" distB="0" distL="63500" distR="63500" simplePos="0" relativeHeight="251703296" behindDoc="0" locked="0" layoutInCell="1" allowOverlap="1">
                <wp:simplePos x="0" y="0"/>
                <wp:positionH relativeFrom="margin">
                  <wp:posOffset>1761490</wp:posOffset>
                </wp:positionH>
                <wp:positionV relativeFrom="paragraph">
                  <wp:posOffset>584200</wp:posOffset>
                </wp:positionV>
                <wp:extent cx="719455" cy="135255"/>
                <wp:effectExtent l="0" t="3175" r="0" b="4445"/>
                <wp:wrapNone/>
                <wp:docPr id="72"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945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a8"/>
                              <w:shd w:val="clear" w:color="auto" w:fill="auto"/>
                              <w:spacing w:line="170" w:lineRule="exact"/>
                            </w:pPr>
                            <w:r>
                              <w:rPr>
                                <w:rStyle w:val="Exact1"/>
                                <w:color w:val="000000"/>
                              </w:rPr>
                              <w:t>рабочий день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6" o:spid="_x0000_s1070" type="#_x0000_t202" style="position:absolute;margin-left:138.7pt;margin-top:46pt;width:56.65pt;height:10.65pt;z-index:25170329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M0qrwIAALI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" filled="f" stroked="f">
                <v:textbox style="mso-fit-shape-to-text:t" inset="0,0,0,0">
                  <w:txbxContent>
                    <w:p w:rsidR="00E30472" w:rsidRDefault="00E30472">
                      <w:pPr>
                        <w:pStyle w:val="a8"/>
                        <w:shd w:val="clear" w:color="auto" w:fill="auto"/>
                        <w:spacing w:line="170" w:lineRule="exact"/>
                      </w:pPr>
                      <w:r>
                        <w:rPr>
                          <w:rStyle w:val="Exact1"/>
                          <w:color w:val="000000"/>
                        </w:rPr>
                        <w:t>рабочий день</w:t>
                      </w:r>
                    </w:p>
                  </w:txbxContent>
                </v:textbox>
                <w10:wrap anchorx="margin"/>
              </v:shape>
            </w:pict>
          </mc:Fallback>
        </mc:AlternateContent>
      </w:r>
      <w:r>
        <w:rPr>
          <w:noProof/>
        </w:rPr>
        <mc:AlternateContent>
          <mc:Choice Requires="wps">
            <w:drawing>
              <wp:anchor distT="0" distB="0" distL="63500" distR="63500" simplePos="0" relativeHeight="251704320" behindDoc="0" locked="0" layoutInCell="1" allowOverlap="1">
                <wp:simplePos x="0" y="0"/>
                <wp:positionH relativeFrom="margin">
                  <wp:posOffset>3383280</wp:posOffset>
                </wp:positionH>
                <wp:positionV relativeFrom="paragraph">
                  <wp:posOffset>577850</wp:posOffset>
                </wp:positionV>
                <wp:extent cx="664210" cy="555625"/>
                <wp:effectExtent l="1905" t="0" r="635" b="0"/>
                <wp:wrapNone/>
                <wp:docPr id="7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10"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a8"/>
                              <w:shd w:val="clear" w:color="auto" w:fill="auto"/>
                              <w:spacing w:line="206" w:lineRule="exact"/>
                              <w:jc w:val="both"/>
                            </w:pPr>
                            <w:r>
                              <w:rPr>
                                <w:rStyle w:val="Exact1"/>
                                <w:color w:val="000000"/>
                              </w:rPr>
                              <w:t>У полномоче нный</w:t>
                            </w:r>
                          </w:p>
                          <w:p w:rsidR="00E30472" w:rsidRDefault="00E30472">
                            <w:pPr>
                              <w:pStyle w:val="a8"/>
                              <w:shd w:val="clear" w:color="auto" w:fill="auto"/>
                              <w:spacing w:line="206" w:lineRule="exact"/>
                              <w:jc w:val="both"/>
                            </w:pPr>
                            <w:r>
                              <w:rPr>
                                <w:rStyle w:val="Exact1"/>
                                <w:color w:val="000000"/>
                              </w:rPr>
                              <w:t>орган/ГИС/</w:t>
                            </w:r>
                          </w:p>
                          <w:p w:rsidR="00E30472" w:rsidRDefault="00E30472">
                            <w:pPr>
                              <w:pStyle w:val="26"/>
                              <w:shd w:val="clear" w:color="auto" w:fill="auto"/>
                              <w:spacing w:line="260" w:lineRule="exact"/>
                            </w:pPr>
                            <w:r>
                              <w:rPr>
                                <w:rStyle w:val="2Exact1"/>
                                <w:color w:val="000000"/>
                              </w:rPr>
                              <w:t>смэв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7" o:spid="_x0000_s1071" type="#_x0000_t202" style="position:absolute;margin-left:266.4pt;margin-top:45.5pt;width:52.3pt;height:43.75pt;z-index:25170432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" filled="f" stroked="f">
                <v:textbox style="mso-fit-shape-to-text:t" inset="0,0,0,0">
                  <w:txbxContent>
                    <w:p w:rsidR="00E30472" w:rsidRDefault="00E30472">
                      <w:pPr>
                        <w:pStyle w:val="a8"/>
                        <w:shd w:val="clear" w:color="auto" w:fill="auto"/>
                        <w:spacing w:line="206" w:lineRule="exact"/>
                        <w:jc w:val="both"/>
                      </w:pPr>
                      <w:r>
                        <w:rPr>
                          <w:rStyle w:val="Exact1"/>
                          <w:color w:val="000000"/>
                        </w:rPr>
                        <w:t>У полномоче нный</w:t>
                      </w:r>
                    </w:p>
                    <w:p w:rsidR="00E30472" w:rsidRDefault="00E30472">
                      <w:pPr>
                        <w:pStyle w:val="a8"/>
                        <w:shd w:val="clear" w:color="auto" w:fill="auto"/>
                        <w:spacing w:line="206" w:lineRule="exact"/>
                        <w:jc w:val="both"/>
                      </w:pPr>
                      <w:r>
                        <w:rPr>
                          <w:rStyle w:val="Exact1"/>
                          <w:color w:val="000000"/>
                        </w:rPr>
                        <w:t>орган/ГИС/</w:t>
                      </w:r>
                    </w:p>
                    <w:p w:rsidR="00E30472" w:rsidRDefault="00E30472">
                      <w:pPr>
                        <w:pStyle w:val="26"/>
                        <w:shd w:val="clear" w:color="auto" w:fill="auto"/>
                        <w:spacing w:line="260" w:lineRule="exact"/>
                      </w:pPr>
                      <w:r>
                        <w:rPr>
                          <w:rStyle w:val="2Exact1"/>
                          <w:color w:val="000000"/>
                        </w:rPr>
                        <w:t>смэв</w:t>
                      </w:r>
                    </w:p>
                  </w:txbxContent>
                </v:textbox>
                <w10:wrap anchorx="margin"/>
              </v:shape>
            </w:pict>
          </mc:Fallback>
        </mc:AlternateContent>
      </w:r>
      <w:r>
        <w:rPr>
          <w:noProof/>
        </w:rPr>
        <w:drawing>
          <wp:anchor distT="0" distB="0" distL="63500" distR="63500" simplePos="0" relativeHeight="251705344" behindDoc="1" locked="0" layoutInCell="1" allowOverlap="1">
            <wp:simplePos x="0" y="0"/>
            <wp:positionH relativeFrom="margin">
              <wp:posOffset>12065</wp:posOffset>
            </wp:positionH>
            <wp:positionV relativeFrom="paragraph">
              <wp:posOffset>0</wp:posOffset>
            </wp:positionV>
            <wp:extent cx="5955665" cy="591185"/>
            <wp:effectExtent l="0" t="0" r="0" b="0"/>
            <wp:wrapNone/>
            <wp:docPr id="70"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55665" cy="59118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63500" distR="63500" simplePos="0" relativeHeight="251706368" behindDoc="0" locked="0" layoutInCell="1" allowOverlap="1">
                <wp:simplePos x="0" y="0"/>
                <wp:positionH relativeFrom="margin">
                  <wp:posOffset>635</wp:posOffset>
                </wp:positionH>
                <wp:positionV relativeFrom="paragraph">
                  <wp:posOffset>565785</wp:posOffset>
                </wp:positionV>
                <wp:extent cx="737870" cy="1740535"/>
                <wp:effectExtent l="635" t="3810" r="4445" b="0"/>
                <wp:wrapNone/>
                <wp:docPr id="6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7870" cy="1740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Пакет</w:t>
                            </w:r>
                          </w:p>
                          <w:p w:rsidR="00E30472" w:rsidRDefault="00E30472">
                            <w:pPr>
                              <w:pStyle w:val="121"/>
                              <w:shd w:val="clear" w:color="auto" w:fill="auto"/>
                              <w:spacing w:line="206" w:lineRule="exact"/>
                              <w:ind w:firstLine="0"/>
                              <w:jc w:val="left"/>
                            </w:pPr>
                            <w:r>
                              <w:rPr>
                                <w:rStyle w:val="12Exact9"/>
                              </w:rPr>
                              <w:t xml:space="preserve">зарегистриро ванных документов, </w:t>
                            </w:r>
                            <w:r>
                              <w:rPr>
                                <w:rStyle w:val="12Exact8"/>
                                <w:color w:val="000000"/>
                              </w:rPr>
                              <w:t xml:space="preserve">поступивших </w:t>
                            </w:r>
                            <w:r>
                              <w:rPr>
                                <w:rStyle w:val="12Exact9"/>
                              </w:rPr>
                              <w:t xml:space="preserve">должностном </w:t>
                            </w:r>
                            <w:r>
                              <w:rPr>
                                <w:rStyle w:val="12Exact8"/>
                                <w:color w:val="000000"/>
                              </w:rPr>
                              <w:t xml:space="preserve">У лицу, </w:t>
                            </w:r>
                            <w:r>
                              <w:rPr>
                                <w:rStyle w:val="12Exact9"/>
                              </w:rPr>
                              <w:t xml:space="preserve">ответственно </w:t>
                            </w:r>
                            <w:r>
                              <w:rPr>
                                <w:rStyle w:val="12Exact8"/>
                                <w:color w:val="000000"/>
                              </w:rPr>
                              <w:t>му за</w:t>
                            </w:r>
                          </w:p>
                          <w:p w:rsidR="00E30472" w:rsidRDefault="00E30472">
                            <w:pPr>
                              <w:pStyle w:val="121"/>
                              <w:shd w:val="clear" w:color="auto" w:fill="auto"/>
                              <w:spacing w:line="206" w:lineRule="exact"/>
                              <w:ind w:firstLine="0"/>
                              <w:jc w:val="left"/>
                            </w:pPr>
                            <w:r>
                              <w:rPr>
                                <w:rStyle w:val="12Exact9"/>
                              </w:rPr>
                              <w:t>тредоставлен</w:t>
                            </w:r>
                          </w:p>
                          <w:p w:rsidR="00E30472" w:rsidRDefault="00E30472">
                            <w:pPr>
                              <w:pStyle w:val="121"/>
                              <w:shd w:val="clear" w:color="auto" w:fill="auto"/>
                              <w:spacing w:line="206" w:lineRule="exact"/>
                              <w:ind w:firstLine="0"/>
                              <w:jc w:val="left"/>
                            </w:pPr>
                            <w:r>
                              <w:rPr>
                                <w:rStyle w:val="12Exact9"/>
                              </w:rPr>
                              <w:t>не</w:t>
                            </w:r>
                          </w:p>
                          <w:p w:rsidR="00E30472" w:rsidRDefault="00E30472">
                            <w:pPr>
                              <w:pStyle w:val="121"/>
                              <w:shd w:val="clear" w:color="auto" w:fill="auto"/>
                              <w:spacing w:line="206" w:lineRule="exact"/>
                              <w:ind w:firstLine="0"/>
                              <w:jc w:val="left"/>
                            </w:pPr>
                            <w:r>
                              <w:rPr>
                                <w:rStyle w:val="12Exact9"/>
                              </w:rPr>
                              <w:t xml:space="preserve">государствен </w:t>
                            </w:r>
                            <w:r>
                              <w:rPr>
                                <w:rStyle w:val="12Exact8"/>
                                <w:color w:val="000000"/>
                              </w:rPr>
                              <w:t xml:space="preserve">ной </w:t>
                            </w:r>
                            <w:r>
                              <w:rPr>
                                <w:rStyle w:val="12Exact9"/>
                              </w:rPr>
                              <w:t>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9" o:spid="_x0000_s1072" type="#_x0000_t202" style="position:absolute;margin-left:.05pt;margin-top:44.55pt;width:58.1pt;height:137.05pt;z-index:25170636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Пакет</w:t>
                      </w:r>
                    </w:p>
                    <w:p w:rsidR="00E30472" w:rsidRDefault="00E30472">
                      <w:pPr>
                        <w:pStyle w:val="121"/>
                        <w:shd w:val="clear" w:color="auto" w:fill="auto"/>
                        <w:spacing w:line="206" w:lineRule="exact"/>
                        <w:ind w:firstLine="0"/>
                        <w:jc w:val="left"/>
                      </w:pPr>
                      <w:r>
                        <w:rPr>
                          <w:rStyle w:val="12Exact9"/>
                        </w:rPr>
                        <w:t xml:space="preserve">зарегистриро ванных документов, </w:t>
                      </w:r>
                      <w:r>
                        <w:rPr>
                          <w:rStyle w:val="12Exact8"/>
                          <w:color w:val="000000"/>
                        </w:rPr>
                        <w:t xml:space="preserve">поступивших </w:t>
                      </w:r>
                      <w:r>
                        <w:rPr>
                          <w:rStyle w:val="12Exact9"/>
                        </w:rPr>
                        <w:t xml:space="preserve">должностном </w:t>
                      </w:r>
                      <w:r>
                        <w:rPr>
                          <w:rStyle w:val="12Exact8"/>
                          <w:color w:val="000000"/>
                        </w:rPr>
                        <w:t xml:space="preserve">У лицу, </w:t>
                      </w:r>
                      <w:r>
                        <w:rPr>
                          <w:rStyle w:val="12Exact9"/>
                        </w:rPr>
                        <w:t xml:space="preserve">ответственно </w:t>
                      </w:r>
                      <w:r>
                        <w:rPr>
                          <w:rStyle w:val="12Exact8"/>
                          <w:color w:val="000000"/>
                        </w:rPr>
                        <w:t>му за</w:t>
                      </w:r>
                    </w:p>
                    <w:p w:rsidR="00E30472" w:rsidRDefault="00E30472">
                      <w:pPr>
                        <w:pStyle w:val="121"/>
                        <w:shd w:val="clear" w:color="auto" w:fill="auto"/>
                        <w:spacing w:line="206" w:lineRule="exact"/>
                        <w:ind w:firstLine="0"/>
                        <w:jc w:val="left"/>
                      </w:pPr>
                      <w:r>
                        <w:rPr>
                          <w:rStyle w:val="12Exact9"/>
                        </w:rPr>
                        <w:t>тредоставлен</w:t>
                      </w:r>
                    </w:p>
                    <w:p w:rsidR="00E30472" w:rsidRDefault="00E30472">
                      <w:pPr>
                        <w:pStyle w:val="121"/>
                        <w:shd w:val="clear" w:color="auto" w:fill="auto"/>
                        <w:spacing w:line="206" w:lineRule="exact"/>
                        <w:ind w:firstLine="0"/>
                        <w:jc w:val="left"/>
                      </w:pPr>
                      <w:r>
                        <w:rPr>
                          <w:rStyle w:val="12Exact9"/>
                        </w:rPr>
                        <w:t>не</w:t>
                      </w:r>
                    </w:p>
                    <w:p w:rsidR="00E30472" w:rsidRDefault="00E30472">
                      <w:pPr>
                        <w:pStyle w:val="121"/>
                        <w:shd w:val="clear" w:color="auto" w:fill="auto"/>
                        <w:spacing w:line="206" w:lineRule="exact"/>
                        <w:ind w:firstLine="0"/>
                        <w:jc w:val="left"/>
                      </w:pPr>
                      <w:r>
                        <w:rPr>
                          <w:rStyle w:val="12Exact9"/>
                        </w:rPr>
                        <w:t xml:space="preserve">государствен </w:t>
                      </w:r>
                      <w:r>
                        <w:rPr>
                          <w:rStyle w:val="12Exact8"/>
                          <w:color w:val="000000"/>
                        </w:rPr>
                        <w:t xml:space="preserve">ной </w:t>
                      </w:r>
                      <w:r>
                        <w:rPr>
                          <w:rStyle w:val="12Exact9"/>
                        </w:rPr>
                        <w:t>услуги</w:t>
                      </w:r>
                    </w:p>
                  </w:txbxContent>
                </v:textbox>
                <w10:wrap anchorx="margin"/>
              </v:shape>
            </w:pict>
          </mc:Fallback>
        </mc:AlternateContent>
      </w:r>
      <w:r>
        <w:rPr>
          <w:noProof/>
        </w:rPr>
        <mc:AlternateContent>
          <mc:Choice Requires="wps">
            <w:drawing>
              <wp:anchor distT="0" distB="0" distL="63500" distR="63500" simplePos="0" relativeHeight="251707392" behindDoc="0" locked="0" layoutInCell="1" allowOverlap="1">
                <wp:simplePos x="0" y="0"/>
                <wp:positionH relativeFrom="margin">
                  <wp:posOffset>804545</wp:posOffset>
                </wp:positionH>
                <wp:positionV relativeFrom="paragraph">
                  <wp:posOffset>580390</wp:posOffset>
                </wp:positionV>
                <wp:extent cx="780415" cy="1322705"/>
                <wp:effectExtent l="4445" t="0" r="0" b="1905"/>
                <wp:wrapNone/>
                <wp:docPr id="6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0415" cy="1322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2" w:lineRule="exact"/>
                              <w:ind w:firstLine="0"/>
                              <w:jc w:val="left"/>
                            </w:pPr>
                            <w:r>
                              <w:rPr>
                                <w:rStyle w:val="12Exact9"/>
                              </w:rPr>
                              <w:t xml:space="preserve">Направление межведомстве иных запросов в органы </w:t>
                            </w:r>
                            <w:r>
                              <w:rPr>
                                <w:rStyle w:val="12Exact8"/>
                                <w:color w:val="000000"/>
                              </w:rPr>
                              <w:t xml:space="preserve">и </w:t>
                            </w:r>
                            <w:r>
                              <w:rPr>
                                <w:rStyle w:val="12Exact9"/>
                              </w:rPr>
                              <w:t>организации, указанные в</w:t>
                            </w:r>
                          </w:p>
                          <w:p w:rsidR="00E30472" w:rsidRDefault="00E30472">
                            <w:pPr>
                              <w:pStyle w:val="121"/>
                              <w:shd w:val="clear" w:color="auto" w:fill="auto"/>
                              <w:tabs>
                                <w:tab w:val="left" w:leader="underscore" w:pos="715"/>
                              </w:tabs>
                              <w:spacing w:line="202" w:lineRule="exact"/>
                              <w:ind w:firstLine="0"/>
                              <w:jc w:val="both"/>
                            </w:pPr>
                            <w:r>
                              <w:rPr>
                                <w:rStyle w:val="12Exact8"/>
                                <w:color w:val="000000"/>
                              </w:rPr>
                              <w:t>пункте</w:t>
                            </w:r>
                            <w:r>
                              <w:rPr>
                                <w:rStyle w:val="12Exact3"/>
                                <w:noProof w:val="0"/>
                                <w:color w:val="000000"/>
                              </w:rPr>
                              <w:tab/>
                            </w:r>
                          </w:p>
                          <w:p w:rsidR="00E30472" w:rsidRDefault="00E30472">
                            <w:pPr>
                              <w:pStyle w:val="121"/>
                              <w:shd w:val="clear" w:color="auto" w:fill="auto"/>
                              <w:spacing w:line="202" w:lineRule="exact"/>
                              <w:ind w:firstLine="0"/>
                              <w:jc w:val="both"/>
                            </w:pPr>
                            <w:r>
                              <w:rPr>
                                <w:rStyle w:val="12Exact9"/>
                              </w:rPr>
                              <w:t>Администрати</w:t>
                            </w:r>
                          </w:p>
                          <w:p w:rsidR="00E30472" w:rsidRDefault="00E30472">
                            <w:pPr>
                              <w:pStyle w:val="18"/>
                              <w:shd w:val="clear" w:color="auto" w:fill="auto"/>
                            </w:pPr>
                            <w:r>
                              <w:rPr>
                                <w:rStyle w:val="18Exact1"/>
                                <w:color w:val="000000"/>
                              </w:rPr>
                              <w:t>вного</w:t>
                            </w:r>
                          </w:p>
                          <w:p w:rsidR="00E30472" w:rsidRDefault="00E30472">
                            <w:pPr>
                              <w:pStyle w:val="121"/>
                              <w:shd w:val="clear" w:color="auto" w:fill="auto"/>
                              <w:spacing w:line="202" w:lineRule="exact"/>
                              <w:ind w:firstLine="0"/>
                              <w:jc w:val="both"/>
                            </w:pPr>
                            <w:r>
                              <w:rPr>
                                <w:rStyle w:val="12Exact9"/>
                              </w:rPr>
                              <w:t>регламента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0" o:spid="_x0000_s1073" type="#_x0000_t202" style="position:absolute;margin-left:63.35pt;margin-top:45.7pt;width:61.45pt;height:104.15pt;z-index:2517073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627sgIAALM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" filled="f" stroked="f">
                <v:textbox style="mso-fit-shape-to-text:t" inset="0,0,0,0">
                  <w:txbxContent>
                    <w:p w:rsidR="00E30472" w:rsidRDefault="00E30472">
                      <w:pPr>
                        <w:pStyle w:val="121"/>
                        <w:shd w:val="clear" w:color="auto" w:fill="auto"/>
                        <w:spacing w:line="202" w:lineRule="exact"/>
                        <w:ind w:firstLine="0"/>
                        <w:jc w:val="left"/>
                      </w:pPr>
                      <w:r>
                        <w:rPr>
                          <w:rStyle w:val="12Exact9"/>
                        </w:rPr>
                        <w:t xml:space="preserve">Направление межведомстве иных запросов в органы </w:t>
                      </w:r>
                      <w:r>
                        <w:rPr>
                          <w:rStyle w:val="12Exact8"/>
                          <w:color w:val="000000"/>
                        </w:rPr>
                        <w:t xml:space="preserve">и </w:t>
                      </w:r>
                      <w:r>
                        <w:rPr>
                          <w:rStyle w:val="12Exact9"/>
                        </w:rPr>
                        <w:t>организации, указанные в</w:t>
                      </w:r>
                    </w:p>
                    <w:p w:rsidR="00E30472" w:rsidRDefault="00E30472">
                      <w:pPr>
                        <w:pStyle w:val="121"/>
                        <w:shd w:val="clear" w:color="auto" w:fill="auto"/>
                        <w:tabs>
                          <w:tab w:val="left" w:leader="underscore" w:pos="715"/>
                        </w:tabs>
                        <w:spacing w:line="202" w:lineRule="exact"/>
                        <w:ind w:firstLine="0"/>
                        <w:jc w:val="both"/>
                      </w:pPr>
                      <w:r>
                        <w:rPr>
                          <w:rStyle w:val="12Exact8"/>
                          <w:color w:val="000000"/>
                        </w:rPr>
                        <w:t>пункте</w:t>
                      </w:r>
                      <w:r>
                        <w:rPr>
                          <w:rStyle w:val="12Exact3"/>
                          <w:noProof w:val="0"/>
                          <w:color w:val="000000"/>
                        </w:rPr>
                        <w:tab/>
                      </w:r>
                    </w:p>
                    <w:p w:rsidR="00E30472" w:rsidRDefault="00E30472">
                      <w:pPr>
                        <w:pStyle w:val="121"/>
                        <w:shd w:val="clear" w:color="auto" w:fill="auto"/>
                        <w:spacing w:line="202" w:lineRule="exact"/>
                        <w:ind w:firstLine="0"/>
                        <w:jc w:val="both"/>
                      </w:pPr>
                      <w:r>
                        <w:rPr>
                          <w:rStyle w:val="12Exact9"/>
                        </w:rPr>
                        <w:t>Администрати</w:t>
                      </w:r>
                    </w:p>
                    <w:p w:rsidR="00E30472" w:rsidRDefault="00E30472">
                      <w:pPr>
                        <w:pStyle w:val="18"/>
                        <w:shd w:val="clear" w:color="auto" w:fill="auto"/>
                      </w:pPr>
                      <w:r>
                        <w:rPr>
                          <w:rStyle w:val="18Exact1"/>
                          <w:color w:val="000000"/>
                        </w:rPr>
                        <w:t>вного</w:t>
                      </w:r>
                    </w:p>
                    <w:p w:rsidR="00E30472" w:rsidRDefault="00E30472">
                      <w:pPr>
                        <w:pStyle w:val="121"/>
                        <w:shd w:val="clear" w:color="auto" w:fill="auto"/>
                        <w:spacing w:line="202" w:lineRule="exact"/>
                        <w:ind w:firstLine="0"/>
                        <w:jc w:val="both"/>
                      </w:pPr>
                      <w:r>
                        <w:rPr>
                          <w:rStyle w:val="12Exact9"/>
                        </w:rPr>
                        <w:t>регламента</w:t>
                      </w:r>
                    </w:p>
                  </w:txbxContent>
                </v:textbox>
                <w10:wrap anchorx="margin"/>
              </v:shape>
            </w:pict>
          </mc:Fallback>
        </mc:AlternateContent>
      </w:r>
      <w:r>
        <w:rPr>
          <w:noProof/>
        </w:rPr>
        <mc:AlternateContent>
          <mc:Choice Requires="wps">
            <w:drawing>
              <wp:anchor distT="0" distB="0" distL="63500" distR="63500" simplePos="0" relativeHeight="251708416" behindDoc="0" locked="0" layoutInCell="1" allowOverlap="1">
                <wp:simplePos x="0" y="0"/>
                <wp:positionH relativeFrom="margin">
                  <wp:posOffset>2609215</wp:posOffset>
                </wp:positionH>
                <wp:positionV relativeFrom="paragraph">
                  <wp:posOffset>577850</wp:posOffset>
                </wp:positionV>
                <wp:extent cx="658495" cy="1583690"/>
                <wp:effectExtent l="0" t="0" r="0" b="635"/>
                <wp:wrapNone/>
                <wp:docPr id="6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95" cy="1583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Цолжностно</w:t>
                            </w:r>
                          </w:p>
                          <w:p w:rsidR="00E30472" w:rsidRDefault="00E30472">
                            <w:pPr>
                              <w:pStyle w:val="121"/>
                              <w:shd w:val="clear" w:color="auto" w:fill="auto"/>
                              <w:spacing w:line="206" w:lineRule="exact"/>
                              <w:ind w:firstLine="0"/>
                              <w:jc w:val="left"/>
                            </w:pPr>
                            <w:r>
                              <w:rPr>
                                <w:rStyle w:val="12Exact9"/>
                              </w:rPr>
                              <w:t>едино</w:t>
                            </w:r>
                          </w:p>
                          <w:p w:rsidR="00E30472" w:rsidRDefault="00E30472">
                            <w:pPr>
                              <w:pStyle w:val="121"/>
                              <w:shd w:val="clear" w:color="auto" w:fill="auto"/>
                              <w:spacing w:line="206" w:lineRule="exact"/>
                              <w:ind w:firstLine="0"/>
                              <w:jc w:val="left"/>
                            </w:pPr>
                            <w:r>
                              <w:rPr>
                                <w:rStyle w:val="12Exact9"/>
                              </w:rPr>
                              <w:t>У полномоче</w:t>
                            </w:r>
                          </w:p>
                          <w:p w:rsidR="00E30472" w:rsidRDefault="00E30472">
                            <w:pPr>
                              <w:pStyle w:val="121"/>
                              <w:shd w:val="clear" w:color="auto" w:fill="auto"/>
                              <w:spacing w:line="206" w:lineRule="exact"/>
                              <w:ind w:firstLine="0"/>
                              <w:jc w:val="left"/>
                            </w:pPr>
                            <w:r>
                              <w:rPr>
                                <w:rStyle w:val="12Exact"/>
                                <w:color w:val="000000"/>
                              </w:rPr>
                              <w:t>иного</w:t>
                            </w:r>
                          </w:p>
                          <w:p w:rsidR="00E30472" w:rsidRDefault="00E30472">
                            <w:pPr>
                              <w:pStyle w:val="121"/>
                              <w:shd w:val="clear" w:color="auto" w:fill="auto"/>
                              <w:spacing w:line="206" w:lineRule="exact"/>
                              <w:ind w:firstLine="0"/>
                              <w:jc w:val="left"/>
                            </w:pPr>
                            <w:r>
                              <w:rPr>
                                <w:rStyle w:val="12Exact9"/>
                              </w:rPr>
                              <w:t>органа,</w:t>
                            </w:r>
                          </w:p>
                          <w:p w:rsidR="00E30472" w:rsidRDefault="00E30472">
                            <w:pPr>
                              <w:pStyle w:val="121"/>
                              <w:shd w:val="clear" w:color="auto" w:fill="auto"/>
                              <w:spacing w:line="206" w:lineRule="exact"/>
                              <w:ind w:firstLine="0"/>
                              <w:jc w:val="left"/>
                            </w:pPr>
                            <w:r>
                              <w:rPr>
                                <w:rStyle w:val="12Exact9"/>
                              </w:rPr>
                              <w:t>ответетвенн</w:t>
                            </w:r>
                          </w:p>
                          <w:p w:rsidR="00E30472" w:rsidRDefault="00E30472">
                            <w:pPr>
                              <w:pStyle w:val="121"/>
                              <w:shd w:val="clear" w:color="auto" w:fill="auto"/>
                              <w:spacing w:line="221" w:lineRule="exact"/>
                              <w:ind w:firstLine="0"/>
                              <w:jc w:val="left"/>
                            </w:pPr>
                            <w:r>
                              <w:rPr>
                                <w:rStyle w:val="12Exact"/>
                                <w:color w:val="000000"/>
                              </w:rPr>
                              <w:t>ое за</w:t>
                            </w:r>
                          </w:p>
                          <w:p w:rsidR="00E30472" w:rsidRDefault="00E30472">
                            <w:pPr>
                              <w:pStyle w:val="121"/>
                              <w:shd w:val="clear" w:color="auto" w:fill="auto"/>
                              <w:spacing w:line="221" w:lineRule="exact"/>
                              <w:ind w:firstLine="0"/>
                              <w:jc w:val="left"/>
                            </w:pPr>
                            <w:r>
                              <w:rPr>
                                <w:rStyle w:val="12Exact9"/>
                              </w:rPr>
                              <w:t>предоставлс</w:t>
                            </w:r>
                          </w:p>
                          <w:p w:rsidR="00E30472" w:rsidRDefault="00E30472">
                            <w:pPr>
                              <w:pStyle w:val="121"/>
                              <w:shd w:val="clear" w:color="auto" w:fill="auto"/>
                              <w:spacing w:line="221" w:lineRule="exact"/>
                              <w:ind w:firstLine="0"/>
                              <w:jc w:val="left"/>
                            </w:pPr>
                            <w:r>
                              <w:rPr>
                                <w:rStyle w:val="12Exact9"/>
                              </w:rPr>
                              <w:t>ние</w:t>
                            </w:r>
                          </w:p>
                          <w:p w:rsidR="00E30472" w:rsidRDefault="00E30472">
                            <w:pPr>
                              <w:pStyle w:val="121"/>
                              <w:shd w:val="clear" w:color="auto" w:fill="auto"/>
                              <w:spacing w:line="202" w:lineRule="exact"/>
                              <w:ind w:firstLine="0"/>
                              <w:jc w:val="left"/>
                            </w:pPr>
                            <w:r>
                              <w:rPr>
                                <w:rStyle w:val="12Exact9"/>
                              </w:rPr>
                              <w:t>государстве</w:t>
                            </w:r>
                          </w:p>
                          <w:p w:rsidR="00E30472" w:rsidRDefault="00E30472">
                            <w:pPr>
                              <w:pStyle w:val="121"/>
                              <w:shd w:val="clear" w:color="auto" w:fill="auto"/>
                              <w:spacing w:line="202" w:lineRule="exact"/>
                              <w:ind w:firstLine="0"/>
                              <w:jc w:val="left"/>
                            </w:pPr>
                            <w:r>
                              <w:rPr>
                                <w:rStyle w:val="12Exact9"/>
                              </w:rPr>
                              <w:t>иной</w:t>
                            </w:r>
                          </w:p>
                          <w:p w:rsidR="00E30472" w:rsidRDefault="00E30472">
                            <w:pPr>
                              <w:pStyle w:val="121"/>
                              <w:shd w:val="clear" w:color="auto" w:fill="auto"/>
                              <w:spacing w:line="202" w:lineRule="exact"/>
                              <w:ind w:firstLine="0"/>
                              <w:jc w:val="left"/>
                            </w:pPr>
                            <w:r>
                              <w:rPr>
                                <w:rStyle w:val="12Exact9"/>
                              </w:rPr>
                              <w:t>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1" o:spid="_x0000_s1074" type="#_x0000_t202" style="position:absolute;margin-left:205.45pt;margin-top:45.5pt;width:51.85pt;height:124.7pt;z-index:2517084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Цолжностно</w:t>
                      </w:r>
                    </w:p>
                    <w:p w:rsidR="00E30472" w:rsidRDefault="00E30472">
                      <w:pPr>
                        <w:pStyle w:val="121"/>
                        <w:shd w:val="clear" w:color="auto" w:fill="auto"/>
                        <w:spacing w:line="206" w:lineRule="exact"/>
                        <w:ind w:firstLine="0"/>
                        <w:jc w:val="left"/>
                      </w:pPr>
                      <w:r>
                        <w:rPr>
                          <w:rStyle w:val="12Exact9"/>
                        </w:rPr>
                        <w:t>едино</w:t>
                      </w:r>
                    </w:p>
                    <w:p w:rsidR="00E30472" w:rsidRDefault="00E30472">
                      <w:pPr>
                        <w:pStyle w:val="121"/>
                        <w:shd w:val="clear" w:color="auto" w:fill="auto"/>
                        <w:spacing w:line="206" w:lineRule="exact"/>
                        <w:ind w:firstLine="0"/>
                        <w:jc w:val="left"/>
                      </w:pPr>
                      <w:r>
                        <w:rPr>
                          <w:rStyle w:val="12Exact9"/>
                        </w:rPr>
                        <w:t>У полномоче</w:t>
                      </w:r>
                    </w:p>
                    <w:p w:rsidR="00E30472" w:rsidRDefault="00E30472">
                      <w:pPr>
                        <w:pStyle w:val="121"/>
                        <w:shd w:val="clear" w:color="auto" w:fill="auto"/>
                        <w:spacing w:line="206" w:lineRule="exact"/>
                        <w:ind w:firstLine="0"/>
                        <w:jc w:val="left"/>
                      </w:pPr>
                      <w:r>
                        <w:rPr>
                          <w:rStyle w:val="12Exact"/>
                          <w:color w:val="000000"/>
                        </w:rPr>
                        <w:t>иного</w:t>
                      </w:r>
                    </w:p>
                    <w:p w:rsidR="00E30472" w:rsidRDefault="00E30472">
                      <w:pPr>
                        <w:pStyle w:val="121"/>
                        <w:shd w:val="clear" w:color="auto" w:fill="auto"/>
                        <w:spacing w:line="206" w:lineRule="exact"/>
                        <w:ind w:firstLine="0"/>
                        <w:jc w:val="left"/>
                      </w:pPr>
                      <w:r>
                        <w:rPr>
                          <w:rStyle w:val="12Exact9"/>
                        </w:rPr>
                        <w:t>органа,</w:t>
                      </w:r>
                    </w:p>
                    <w:p w:rsidR="00E30472" w:rsidRDefault="00E30472">
                      <w:pPr>
                        <w:pStyle w:val="121"/>
                        <w:shd w:val="clear" w:color="auto" w:fill="auto"/>
                        <w:spacing w:line="206" w:lineRule="exact"/>
                        <w:ind w:firstLine="0"/>
                        <w:jc w:val="left"/>
                      </w:pPr>
                      <w:r>
                        <w:rPr>
                          <w:rStyle w:val="12Exact9"/>
                        </w:rPr>
                        <w:t>ответетвенн</w:t>
                      </w:r>
                    </w:p>
                    <w:p w:rsidR="00E30472" w:rsidRDefault="00E30472">
                      <w:pPr>
                        <w:pStyle w:val="121"/>
                        <w:shd w:val="clear" w:color="auto" w:fill="auto"/>
                        <w:spacing w:line="221" w:lineRule="exact"/>
                        <w:ind w:firstLine="0"/>
                        <w:jc w:val="left"/>
                      </w:pPr>
                      <w:r>
                        <w:rPr>
                          <w:rStyle w:val="12Exact"/>
                          <w:color w:val="000000"/>
                        </w:rPr>
                        <w:t>ое за</w:t>
                      </w:r>
                    </w:p>
                    <w:p w:rsidR="00E30472" w:rsidRDefault="00E30472">
                      <w:pPr>
                        <w:pStyle w:val="121"/>
                        <w:shd w:val="clear" w:color="auto" w:fill="auto"/>
                        <w:spacing w:line="221" w:lineRule="exact"/>
                        <w:ind w:firstLine="0"/>
                        <w:jc w:val="left"/>
                      </w:pPr>
                      <w:r>
                        <w:rPr>
                          <w:rStyle w:val="12Exact9"/>
                        </w:rPr>
                        <w:t>предоставлс</w:t>
                      </w:r>
                    </w:p>
                    <w:p w:rsidR="00E30472" w:rsidRDefault="00E30472">
                      <w:pPr>
                        <w:pStyle w:val="121"/>
                        <w:shd w:val="clear" w:color="auto" w:fill="auto"/>
                        <w:spacing w:line="221" w:lineRule="exact"/>
                        <w:ind w:firstLine="0"/>
                        <w:jc w:val="left"/>
                      </w:pPr>
                      <w:r>
                        <w:rPr>
                          <w:rStyle w:val="12Exact9"/>
                        </w:rPr>
                        <w:t>ние</w:t>
                      </w:r>
                    </w:p>
                    <w:p w:rsidR="00E30472" w:rsidRDefault="00E30472">
                      <w:pPr>
                        <w:pStyle w:val="121"/>
                        <w:shd w:val="clear" w:color="auto" w:fill="auto"/>
                        <w:spacing w:line="202" w:lineRule="exact"/>
                        <w:ind w:firstLine="0"/>
                        <w:jc w:val="left"/>
                      </w:pPr>
                      <w:r>
                        <w:rPr>
                          <w:rStyle w:val="12Exact9"/>
                        </w:rPr>
                        <w:t>государстве</w:t>
                      </w:r>
                    </w:p>
                    <w:p w:rsidR="00E30472" w:rsidRDefault="00E30472">
                      <w:pPr>
                        <w:pStyle w:val="121"/>
                        <w:shd w:val="clear" w:color="auto" w:fill="auto"/>
                        <w:spacing w:line="202" w:lineRule="exact"/>
                        <w:ind w:firstLine="0"/>
                        <w:jc w:val="left"/>
                      </w:pPr>
                      <w:r>
                        <w:rPr>
                          <w:rStyle w:val="12Exact9"/>
                        </w:rPr>
                        <w:t>иной</w:t>
                      </w:r>
                    </w:p>
                    <w:p w:rsidR="00E30472" w:rsidRDefault="00E30472">
                      <w:pPr>
                        <w:pStyle w:val="121"/>
                        <w:shd w:val="clear" w:color="auto" w:fill="auto"/>
                        <w:spacing w:line="202" w:lineRule="exact"/>
                        <w:ind w:firstLine="0"/>
                        <w:jc w:val="left"/>
                      </w:pPr>
                      <w:r>
                        <w:rPr>
                          <w:rStyle w:val="12Exact9"/>
                        </w:rPr>
                        <w:t>услуги</w:t>
                      </w:r>
                    </w:p>
                  </w:txbxContent>
                </v:textbox>
                <w10:wrap anchorx="margin"/>
              </v:shape>
            </w:pict>
          </mc:Fallback>
        </mc:AlternateContent>
      </w:r>
      <w:r>
        <w:rPr>
          <w:noProof/>
        </w:rPr>
        <mc:AlternateContent>
          <mc:Choice Requires="wps">
            <w:drawing>
              <wp:anchor distT="0" distB="0" distL="63500" distR="63500" simplePos="0" relativeHeight="251709440" behindDoc="0" locked="0" layoutInCell="1" allowOverlap="1">
                <wp:simplePos x="0" y="0"/>
                <wp:positionH relativeFrom="margin">
                  <wp:posOffset>4145280</wp:posOffset>
                </wp:positionH>
                <wp:positionV relativeFrom="paragraph">
                  <wp:posOffset>563245</wp:posOffset>
                </wp:positionV>
                <wp:extent cx="798830" cy="1748790"/>
                <wp:effectExtent l="1905" t="1270" r="0" b="2540"/>
                <wp:wrapNone/>
                <wp:docPr id="6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8830" cy="1748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11" w:lineRule="exact"/>
                              <w:ind w:firstLine="0"/>
                              <w:jc w:val="left"/>
                            </w:pPr>
                            <w:r>
                              <w:rPr>
                                <w:rStyle w:val="12Exact"/>
                                <w:color w:val="000000"/>
                              </w:rPr>
                              <w:t>Наличие</w:t>
                            </w:r>
                          </w:p>
                          <w:p w:rsidR="00E30472" w:rsidRDefault="00E30472">
                            <w:pPr>
                              <w:pStyle w:val="121"/>
                              <w:shd w:val="clear" w:color="auto" w:fill="auto"/>
                              <w:spacing w:line="211" w:lineRule="exact"/>
                              <w:ind w:firstLine="0"/>
                              <w:jc w:val="left"/>
                            </w:pPr>
                            <w:r>
                              <w:rPr>
                                <w:rStyle w:val="12Exact9"/>
                              </w:rPr>
                              <w:t>документов,</w:t>
                            </w:r>
                          </w:p>
                          <w:p w:rsidR="00E30472" w:rsidRDefault="00E30472">
                            <w:pPr>
                              <w:pStyle w:val="121"/>
                              <w:shd w:val="clear" w:color="auto" w:fill="auto"/>
                              <w:spacing w:line="211" w:lineRule="exact"/>
                              <w:ind w:firstLine="0"/>
                              <w:jc w:val="left"/>
                            </w:pPr>
                            <w:r>
                              <w:rPr>
                                <w:rStyle w:val="12Exact9"/>
                              </w:rPr>
                              <w:t>необходимых</w:t>
                            </w:r>
                          </w:p>
                          <w:p w:rsidR="00E30472" w:rsidRDefault="00E30472">
                            <w:pPr>
                              <w:pStyle w:val="121"/>
                              <w:shd w:val="clear" w:color="auto" w:fill="auto"/>
                              <w:spacing w:line="170" w:lineRule="exact"/>
                              <w:ind w:firstLine="0"/>
                              <w:jc w:val="left"/>
                            </w:pPr>
                            <w:r>
                              <w:rPr>
                                <w:rStyle w:val="12Exact8"/>
                                <w:color w:val="000000"/>
                              </w:rPr>
                              <w:t>для</w:t>
                            </w:r>
                          </w:p>
                          <w:p w:rsidR="00E30472" w:rsidRDefault="00E30472">
                            <w:pPr>
                              <w:pStyle w:val="121"/>
                              <w:shd w:val="clear" w:color="auto" w:fill="auto"/>
                              <w:spacing w:line="206" w:lineRule="exact"/>
                              <w:ind w:firstLine="0"/>
                              <w:jc w:val="left"/>
                            </w:pPr>
                            <w:r>
                              <w:rPr>
                                <w:rStyle w:val="12Exact9"/>
                              </w:rPr>
                              <w:t>предоставлени</w:t>
                            </w:r>
                          </w:p>
                          <w:p w:rsidR="00E30472" w:rsidRDefault="00E30472">
                            <w:pPr>
                              <w:pStyle w:val="19"/>
                              <w:shd w:val="clear" w:color="auto" w:fill="auto"/>
                            </w:pPr>
                            <w:r>
                              <w:rPr>
                                <w:rStyle w:val="19Exact"/>
                                <w:color w:val="000000"/>
                              </w:rPr>
                              <w:t>я</w:t>
                            </w:r>
                          </w:p>
                          <w:p w:rsidR="00E30472" w:rsidRDefault="00E30472">
                            <w:pPr>
                              <w:pStyle w:val="121"/>
                              <w:shd w:val="clear" w:color="auto" w:fill="auto"/>
                              <w:spacing w:line="206" w:lineRule="exact"/>
                              <w:ind w:firstLine="0"/>
                              <w:jc w:val="left"/>
                            </w:pPr>
                            <w:r>
                              <w:rPr>
                                <w:rStyle w:val="12Exact9"/>
                              </w:rPr>
                              <w:t>гоеударственн о услуги, находящихся: в распоряжении гоеударственн ых органов (организаций)</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2" o:spid="_x0000_s1075" type="#_x0000_t202" style="position:absolute;margin-left:326.4pt;margin-top:44.35pt;width:62.9pt;height:137.7pt;z-index:2517094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Be9swIAALM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" filled="f" stroked="f">
                <v:textbox style="mso-fit-shape-to-text:t" inset="0,0,0,0">
                  <w:txbxContent>
                    <w:p w:rsidR="00E30472" w:rsidRDefault="00E30472">
                      <w:pPr>
                        <w:pStyle w:val="121"/>
                        <w:shd w:val="clear" w:color="auto" w:fill="auto"/>
                        <w:spacing w:line="211" w:lineRule="exact"/>
                        <w:ind w:firstLine="0"/>
                        <w:jc w:val="left"/>
                      </w:pPr>
                      <w:r>
                        <w:rPr>
                          <w:rStyle w:val="12Exact"/>
                          <w:color w:val="000000"/>
                        </w:rPr>
                        <w:t>Наличие</w:t>
                      </w:r>
                    </w:p>
                    <w:p w:rsidR="00E30472" w:rsidRDefault="00E30472">
                      <w:pPr>
                        <w:pStyle w:val="121"/>
                        <w:shd w:val="clear" w:color="auto" w:fill="auto"/>
                        <w:spacing w:line="211" w:lineRule="exact"/>
                        <w:ind w:firstLine="0"/>
                        <w:jc w:val="left"/>
                      </w:pPr>
                      <w:r>
                        <w:rPr>
                          <w:rStyle w:val="12Exact9"/>
                        </w:rPr>
                        <w:t>документов,</w:t>
                      </w:r>
                    </w:p>
                    <w:p w:rsidR="00E30472" w:rsidRDefault="00E30472">
                      <w:pPr>
                        <w:pStyle w:val="121"/>
                        <w:shd w:val="clear" w:color="auto" w:fill="auto"/>
                        <w:spacing w:line="211" w:lineRule="exact"/>
                        <w:ind w:firstLine="0"/>
                        <w:jc w:val="left"/>
                      </w:pPr>
                      <w:r>
                        <w:rPr>
                          <w:rStyle w:val="12Exact9"/>
                        </w:rPr>
                        <w:t>необходимых</w:t>
                      </w:r>
                    </w:p>
                    <w:p w:rsidR="00E30472" w:rsidRDefault="00E30472">
                      <w:pPr>
                        <w:pStyle w:val="121"/>
                        <w:shd w:val="clear" w:color="auto" w:fill="auto"/>
                        <w:spacing w:line="170" w:lineRule="exact"/>
                        <w:ind w:firstLine="0"/>
                        <w:jc w:val="left"/>
                      </w:pPr>
                      <w:r>
                        <w:rPr>
                          <w:rStyle w:val="12Exact8"/>
                          <w:color w:val="000000"/>
                        </w:rPr>
                        <w:t>для</w:t>
                      </w:r>
                    </w:p>
                    <w:p w:rsidR="00E30472" w:rsidRDefault="00E30472">
                      <w:pPr>
                        <w:pStyle w:val="121"/>
                        <w:shd w:val="clear" w:color="auto" w:fill="auto"/>
                        <w:spacing w:line="206" w:lineRule="exact"/>
                        <w:ind w:firstLine="0"/>
                        <w:jc w:val="left"/>
                      </w:pPr>
                      <w:r>
                        <w:rPr>
                          <w:rStyle w:val="12Exact9"/>
                        </w:rPr>
                        <w:t>предоставлени</w:t>
                      </w:r>
                    </w:p>
                    <w:p w:rsidR="00E30472" w:rsidRDefault="00E30472">
                      <w:pPr>
                        <w:pStyle w:val="19"/>
                        <w:shd w:val="clear" w:color="auto" w:fill="auto"/>
                      </w:pPr>
                      <w:r>
                        <w:rPr>
                          <w:rStyle w:val="19Exact"/>
                          <w:color w:val="000000"/>
                        </w:rPr>
                        <w:t>я</w:t>
                      </w:r>
                    </w:p>
                    <w:p w:rsidR="00E30472" w:rsidRDefault="00E30472">
                      <w:pPr>
                        <w:pStyle w:val="121"/>
                        <w:shd w:val="clear" w:color="auto" w:fill="auto"/>
                        <w:spacing w:line="206" w:lineRule="exact"/>
                        <w:ind w:firstLine="0"/>
                        <w:jc w:val="left"/>
                      </w:pPr>
                      <w:r>
                        <w:rPr>
                          <w:rStyle w:val="12Exact9"/>
                        </w:rPr>
                        <w:t>гоеударственн о услуги, находящихся: в распоряжении гоеударственн ых органов (организаций)</w:t>
                      </w:r>
                    </w:p>
                  </w:txbxContent>
                </v:textbox>
                <w10:wrap anchorx="margin"/>
              </v:shape>
            </w:pict>
          </mc:Fallback>
        </mc:AlternateContent>
      </w:r>
      <w:r>
        <w:rPr>
          <w:noProof/>
        </w:rPr>
        <mc:AlternateContent>
          <mc:Choice Requires="wps">
            <w:drawing>
              <wp:anchor distT="0" distB="0" distL="63500" distR="63500" simplePos="0" relativeHeight="251710464" behindDoc="0" locked="0" layoutInCell="1" allowOverlap="1">
                <wp:simplePos x="0" y="0"/>
                <wp:positionH relativeFrom="margin">
                  <wp:posOffset>5035550</wp:posOffset>
                </wp:positionH>
                <wp:positionV relativeFrom="paragraph">
                  <wp:posOffset>577850</wp:posOffset>
                </wp:positionV>
                <wp:extent cx="835025" cy="2254885"/>
                <wp:effectExtent l="0" t="0" r="0" b="0"/>
                <wp:wrapNone/>
                <wp:docPr id="65"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025" cy="2254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 xml:space="preserve">Направление межведомствен нот запроса </w:t>
                            </w:r>
                            <w:r>
                              <w:rPr>
                                <w:rStyle w:val="12Exact8"/>
                                <w:color w:val="000000"/>
                              </w:rPr>
                              <w:t xml:space="preserve">в </w:t>
                            </w:r>
                            <w:r>
                              <w:rPr>
                                <w:rStyle w:val="12Exact9"/>
                              </w:rPr>
                              <w:t>органы</w:t>
                            </w:r>
                          </w:p>
                          <w:p w:rsidR="00E30472" w:rsidRDefault="00E30472">
                            <w:pPr>
                              <w:pStyle w:val="121"/>
                              <w:shd w:val="clear" w:color="auto" w:fill="auto"/>
                              <w:spacing w:after="180" w:line="206" w:lineRule="exact"/>
                              <w:ind w:firstLine="0"/>
                              <w:jc w:val="left"/>
                            </w:pPr>
                            <w:r>
                              <w:rPr>
                                <w:rStyle w:val="12Exact9"/>
                              </w:rPr>
                              <w:t xml:space="preserve">(организации), предоставляю </w:t>
                            </w:r>
                            <w:r>
                              <w:rPr>
                                <w:rStyle w:val="12Exact8"/>
                                <w:color w:val="000000"/>
                              </w:rPr>
                              <w:t xml:space="preserve">щие </w:t>
                            </w:r>
                            <w:r>
                              <w:rPr>
                                <w:rStyle w:val="12Exact9"/>
                              </w:rPr>
                              <w:t>документы (сведения), редусмотренн ыс пунктами</w:t>
                            </w:r>
                          </w:p>
                          <w:p w:rsidR="00E30472" w:rsidRDefault="00E30472">
                            <w:pPr>
                              <w:pStyle w:val="121"/>
                              <w:shd w:val="clear" w:color="auto" w:fill="auto"/>
                              <w:spacing w:line="206" w:lineRule="exact"/>
                              <w:ind w:firstLine="0"/>
                              <w:jc w:val="left"/>
                            </w:pPr>
                            <w:r>
                              <w:rPr>
                                <w:rStyle w:val="12Exact9"/>
                              </w:rPr>
                              <w:t>Администрати</w:t>
                            </w:r>
                          </w:p>
                          <w:p w:rsidR="00E30472" w:rsidRDefault="00E30472">
                            <w:pPr>
                              <w:pStyle w:val="121"/>
                              <w:shd w:val="clear" w:color="auto" w:fill="auto"/>
                              <w:spacing w:line="206" w:lineRule="exact"/>
                              <w:ind w:firstLine="0"/>
                              <w:jc w:val="left"/>
                            </w:pPr>
                            <w:r>
                              <w:rPr>
                                <w:rStyle w:val="12Exact8"/>
                                <w:color w:val="000000"/>
                              </w:rPr>
                              <w:t>вного</w:t>
                            </w:r>
                          </w:p>
                          <w:p w:rsidR="00E30472" w:rsidRDefault="00E30472">
                            <w:pPr>
                              <w:pStyle w:val="121"/>
                              <w:shd w:val="clear" w:color="auto" w:fill="auto"/>
                              <w:spacing w:line="206" w:lineRule="exact"/>
                              <w:ind w:firstLine="0"/>
                              <w:jc w:val="left"/>
                            </w:pPr>
                            <w:r>
                              <w:rPr>
                                <w:rStyle w:val="12Exact9"/>
                              </w:rPr>
                              <w:t xml:space="preserve">регламента, в </w:t>
                            </w:r>
                            <w:r>
                              <w:rPr>
                                <w:rStyle w:val="12Exact8"/>
                                <w:color w:val="000000"/>
                              </w:rPr>
                              <w:t xml:space="preserve">том </w:t>
                            </w:r>
                            <w:r>
                              <w:rPr>
                                <w:rStyle w:val="12Exact9"/>
                              </w:rPr>
                              <w:t>числе с использование м СМЭВ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3" o:spid="_x0000_s1076" type="#_x0000_t202" style="position:absolute;margin-left:396.5pt;margin-top:45.5pt;width:65.75pt;height:177.55pt;z-index:2517104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ADisAIAALM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 xml:space="preserve">Направление межведомствен нот запроса </w:t>
                      </w:r>
                      <w:r>
                        <w:rPr>
                          <w:rStyle w:val="12Exact8"/>
                          <w:color w:val="000000"/>
                        </w:rPr>
                        <w:t xml:space="preserve">в </w:t>
                      </w:r>
                      <w:r>
                        <w:rPr>
                          <w:rStyle w:val="12Exact9"/>
                        </w:rPr>
                        <w:t>органы</w:t>
                      </w:r>
                    </w:p>
                    <w:p w:rsidR="00E30472" w:rsidRDefault="00E30472">
                      <w:pPr>
                        <w:pStyle w:val="121"/>
                        <w:shd w:val="clear" w:color="auto" w:fill="auto"/>
                        <w:spacing w:after="180" w:line="206" w:lineRule="exact"/>
                        <w:ind w:firstLine="0"/>
                        <w:jc w:val="left"/>
                      </w:pPr>
                      <w:r>
                        <w:rPr>
                          <w:rStyle w:val="12Exact9"/>
                        </w:rPr>
                        <w:t xml:space="preserve">(организации), предоставляю </w:t>
                      </w:r>
                      <w:r>
                        <w:rPr>
                          <w:rStyle w:val="12Exact8"/>
                          <w:color w:val="000000"/>
                        </w:rPr>
                        <w:t xml:space="preserve">щие </w:t>
                      </w:r>
                      <w:r>
                        <w:rPr>
                          <w:rStyle w:val="12Exact9"/>
                        </w:rPr>
                        <w:t>документы (сведения), редусмотренн ыс пунктами</w:t>
                      </w:r>
                    </w:p>
                    <w:p w:rsidR="00E30472" w:rsidRDefault="00E30472">
                      <w:pPr>
                        <w:pStyle w:val="121"/>
                        <w:shd w:val="clear" w:color="auto" w:fill="auto"/>
                        <w:spacing w:line="206" w:lineRule="exact"/>
                        <w:ind w:firstLine="0"/>
                        <w:jc w:val="left"/>
                      </w:pPr>
                      <w:r>
                        <w:rPr>
                          <w:rStyle w:val="12Exact9"/>
                        </w:rPr>
                        <w:t>Администрати</w:t>
                      </w:r>
                    </w:p>
                    <w:p w:rsidR="00E30472" w:rsidRDefault="00E30472">
                      <w:pPr>
                        <w:pStyle w:val="121"/>
                        <w:shd w:val="clear" w:color="auto" w:fill="auto"/>
                        <w:spacing w:line="206" w:lineRule="exact"/>
                        <w:ind w:firstLine="0"/>
                        <w:jc w:val="left"/>
                      </w:pPr>
                      <w:r>
                        <w:rPr>
                          <w:rStyle w:val="12Exact8"/>
                          <w:color w:val="000000"/>
                        </w:rPr>
                        <w:t>вного</w:t>
                      </w:r>
                    </w:p>
                    <w:p w:rsidR="00E30472" w:rsidRDefault="00E30472">
                      <w:pPr>
                        <w:pStyle w:val="121"/>
                        <w:shd w:val="clear" w:color="auto" w:fill="auto"/>
                        <w:spacing w:line="206" w:lineRule="exact"/>
                        <w:ind w:firstLine="0"/>
                        <w:jc w:val="left"/>
                      </w:pPr>
                      <w:r>
                        <w:rPr>
                          <w:rStyle w:val="12Exact9"/>
                        </w:rPr>
                        <w:t xml:space="preserve">регламента, в </w:t>
                      </w:r>
                      <w:r>
                        <w:rPr>
                          <w:rStyle w:val="12Exact8"/>
                          <w:color w:val="000000"/>
                        </w:rPr>
                        <w:t xml:space="preserve">том </w:t>
                      </w:r>
                      <w:r>
                        <w:rPr>
                          <w:rStyle w:val="12Exact9"/>
                        </w:rPr>
                        <w:t>числе с использование м СМЭВ</w:t>
                      </w:r>
                    </w:p>
                  </w:txbxContent>
                </v:textbox>
                <w10:wrap anchorx="margin"/>
              </v:shape>
            </w:pict>
          </mc:Fallback>
        </mc:AlternateContent>
      </w:r>
      <w:r>
        <w:rPr>
          <w:noProof/>
        </w:rPr>
        <mc:AlternateContent>
          <mc:Choice Requires="wps">
            <w:drawing>
              <wp:anchor distT="0" distB="0" distL="63500" distR="63500" simplePos="0" relativeHeight="251711488" behindDoc="0" locked="0" layoutInCell="1" allowOverlap="1">
                <wp:simplePos x="0" y="0"/>
                <wp:positionH relativeFrom="margin">
                  <wp:posOffset>804545</wp:posOffset>
                </wp:positionH>
                <wp:positionV relativeFrom="paragraph">
                  <wp:posOffset>2823845</wp:posOffset>
                </wp:positionV>
                <wp:extent cx="780415" cy="1059815"/>
                <wp:effectExtent l="4445" t="4445" r="0" b="2540"/>
                <wp:wrapNone/>
                <wp:docPr id="6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0415" cy="1059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2" w:lineRule="exact"/>
                              <w:ind w:firstLine="0"/>
                              <w:jc w:val="left"/>
                            </w:pPr>
                            <w:r>
                              <w:rPr>
                                <w:rStyle w:val="12Exact5"/>
                                <w:color w:val="000000"/>
                              </w:rPr>
                              <w:t xml:space="preserve">Получение ответов </w:t>
                            </w:r>
                            <w:r>
                              <w:rPr>
                                <w:rStyle w:val="12Exact9"/>
                              </w:rPr>
                              <w:t xml:space="preserve">на межведомстве </w:t>
                            </w:r>
                            <w:r>
                              <w:rPr>
                                <w:rStyle w:val="12Exact5"/>
                                <w:color w:val="000000"/>
                              </w:rPr>
                              <w:t xml:space="preserve">иные </w:t>
                            </w:r>
                            <w:r>
                              <w:rPr>
                                <w:rStyle w:val="12Exact9"/>
                              </w:rPr>
                              <w:t xml:space="preserve">запросы, формирование полного комплекта </w:t>
                            </w:r>
                            <w:r>
                              <w:rPr>
                                <w:rStyle w:val="12Exact5"/>
                                <w:color w:val="000000"/>
                              </w:rPr>
                              <w:t>документов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4" o:spid="_x0000_s1077" type="#_x0000_t202" style="position:absolute;margin-left:63.35pt;margin-top:222.35pt;width:61.45pt;height:83.45pt;z-index:2517114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" filled="f" stroked="f">
                <v:textbox style="mso-fit-shape-to-text:t" inset="0,0,0,0">
                  <w:txbxContent>
                    <w:p w:rsidR="00E30472" w:rsidRDefault="00E30472">
                      <w:pPr>
                        <w:pStyle w:val="121"/>
                        <w:shd w:val="clear" w:color="auto" w:fill="auto"/>
                        <w:spacing w:line="202" w:lineRule="exact"/>
                        <w:ind w:firstLine="0"/>
                        <w:jc w:val="left"/>
                      </w:pPr>
                      <w:r>
                        <w:rPr>
                          <w:rStyle w:val="12Exact5"/>
                          <w:color w:val="000000"/>
                        </w:rPr>
                        <w:t xml:space="preserve">Получение ответов </w:t>
                      </w:r>
                      <w:r>
                        <w:rPr>
                          <w:rStyle w:val="12Exact9"/>
                        </w:rPr>
                        <w:t xml:space="preserve">на межведомстве </w:t>
                      </w:r>
                      <w:r>
                        <w:rPr>
                          <w:rStyle w:val="12Exact5"/>
                          <w:color w:val="000000"/>
                        </w:rPr>
                        <w:t xml:space="preserve">иные </w:t>
                      </w:r>
                      <w:r>
                        <w:rPr>
                          <w:rStyle w:val="12Exact9"/>
                        </w:rPr>
                        <w:t xml:space="preserve">запросы, формирование полного комплекта </w:t>
                      </w:r>
                      <w:r>
                        <w:rPr>
                          <w:rStyle w:val="12Exact5"/>
                          <w:color w:val="000000"/>
                        </w:rPr>
                        <w:t>документов</w:t>
                      </w:r>
                    </w:p>
                  </w:txbxContent>
                </v:textbox>
                <w10:wrap anchorx="margin"/>
              </v:shape>
            </w:pict>
          </mc:Fallback>
        </mc:AlternateContent>
      </w:r>
      <w:r>
        <w:rPr>
          <w:noProof/>
        </w:rPr>
        <mc:AlternateContent>
          <mc:Choice Requires="wps">
            <w:drawing>
              <wp:anchor distT="0" distB="0" distL="63500" distR="63500" simplePos="0" relativeHeight="251712512" behindDoc="0" locked="0" layoutInCell="1" allowOverlap="1">
                <wp:simplePos x="0" y="0"/>
                <wp:positionH relativeFrom="margin">
                  <wp:posOffset>1713230</wp:posOffset>
                </wp:positionH>
                <wp:positionV relativeFrom="paragraph">
                  <wp:posOffset>2834005</wp:posOffset>
                </wp:positionV>
                <wp:extent cx="792480" cy="135255"/>
                <wp:effectExtent l="0" t="0" r="0" b="2540"/>
                <wp:wrapNone/>
                <wp:docPr id="63"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48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
                                <w:color w:val="000000"/>
                              </w:rPr>
                              <w:t xml:space="preserve">5 </w:t>
                            </w:r>
                            <w:r>
                              <w:rPr>
                                <w:rStyle w:val="12Exact9"/>
                              </w:rPr>
                              <w:t>рабочих дней</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5" o:spid="_x0000_s1078" type="#_x0000_t202" style="position:absolute;margin-left:134.9pt;margin-top:223.15pt;width:62.4pt;height:10.65pt;z-index:2517125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" filled="f" stroked="f">
                <v:textbox style="mso-fit-shape-to-text:t" inset="0,0,0,0">
                  <w:txbxContent>
                    <w:p w:rsidR="00E30472" w:rsidRDefault="00E30472">
                      <w:pPr>
                        <w:pStyle w:val="121"/>
                        <w:shd w:val="clear" w:color="auto" w:fill="auto"/>
                        <w:spacing w:line="170" w:lineRule="exact"/>
                        <w:ind w:firstLine="0"/>
                        <w:jc w:val="left"/>
                      </w:pPr>
                      <w:r>
                        <w:rPr>
                          <w:rStyle w:val="12Exact"/>
                          <w:color w:val="000000"/>
                        </w:rPr>
                        <w:t xml:space="preserve">5 </w:t>
                      </w:r>
                      <w:r>
                        <w:rPr>
                          <w:rStyle w:val="12Exact9"/>
                        </w:rPr>
                        <w:t>рабочих дней</w:t>
                      </w:r>
                    </w:p>
                  </w:txbxContent>
                </v:textbox>
                <w10:wrap anchorx="margin"/>
              </v:shape>
            </w:pict>
          </mc:Fallback>
        </mc:AlternateContent>
      </w:r>
      <w:r>
        <w:rPr>
          <w:noProof/>
        </w:rPr>
        <mc:AlternateContent>
          <mc:Choice Requires="wps">
            <w:drawing>
              <wp:anchor distT="0" distB="0" distL="63500" distR="63500" simplePos="0" relativeHeight="251713536" behindDoc="0" locked="0" layoutInCell="1" allowOverlap="1">
                <wp:simplePos x="0" y="0"/>
                <wp:positionH relativeFrom="margin">
                  <wp:posOffset>1713230</wp:posOffset>
                </wp:positionH>
                <wp:positionV relativeFrom="paragraph">
                  <wp:posOffset>3361055</wp:posOffset>
                </wp:positionV>
                <wp:extent cx="640080" cy="1042035"/>
                <wp:effectExtent l="0" t="0" r="0" b="0"/>
                <wp:wrapNone/>
                <wp:docPr id="6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1042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9"/>
                              </w:rPr>
                              <w:t>органа,</w:t>
                            </w:r>
                          </w:p>
                          <w:p w:rsidR="00E30472" w:rsidRDefault="00E30472">
                            <w:pPr>
                              <w:pStyle w:val="121"/>
                              <w:shd w:val="clear" w:color="auto" w:fill="auto"/>
                              <w:spacing w:after="191" w:line="170" w:lineRule="exact"/>
                              <w:ind w:firstLine="0"/>
                              <w:jc w:val="left"/>
                            </w:pPr>
                            <w:r>
                              <w:rPr>
                                <w:rStyle w:val="12Exact9"/>
                              </w:rPr>
                              <w:t>ответетвенн</w:t>
                            </w:r>
                          </w:p>
                          <w:p w:rsidR="00E30472" w:rsidRDefault="00E30472">
                            <w:pPr>
                              <w:pStyle w:val="121"/>
                              <w:shd w:val="clear" w:color="auto" w:fill="auto"/>
                              <w:spacing w:line="202" w:lineRule="exact"/>
                              <w:ind w:firstLine="0"/>
                              <w:jc w:val="left"/>
                            </w:pPr>
                            <w:r>
                              <w:rPr>
                                <w:rStyle w:val="12Exact9"/>
                              </w:rPr>
                              <w:t>предоставлс</w:t>
                            </w:r>
                          </w:p>
                          <w:p w:rsidR="00E30472" w:rsidRDefault="00E30472">
                            <w:pPr>
                              <w:pStyle w:val="121"/>
                              <w:shd w:val="clear" w:color="auto" w:fill="auto"/>
                              <w:spacing w:line="202" w:lineRule="exact"/>
                              <w:ind w:firstLine="0"/>
                              <w:jc w:val="left"/>
                            </w:pPr>
                            <w:r>
                              <w:rPr>
                                <w:rStyle w:val="12Exact9"/>
                              </w:rPr>
                              <w:t>ние</w:t>
                            </w:r>
                          </w:p>
                          <w:p w:rsidR="00E30472" w:rsidRDefault="00E30472">
                            <w:pPr>
                              <w:pStyle w:val="121"/>
                              <w:shd w:val="clear" w:color="auto" w:fill="auto"/>
                              <w:spacing w:line="202" w:lineRule="exact"/>
                              <w:ind w:firstLine="0"/>
                              <w:jc w:val="left"/>
                            </w:pPr>
                            <w:r>
                              <w:rPr>
                                <w:rStyle w:val="12Exact9"/>
                              </w:rPr>
                              <w:t>государстве</w:t>
                            </w:r>
                          </w:p>
                          <w:p w:rsidR="00E30472" w:rsidRDefault="00E30472">
                            <w:pPr>
                              <w:pStyle w:val="121"/>
                              <w:shd w:val="clear" w:color="auto" w:fill="auto"/>
                              <w:spacing w:line="202" w:lineRule="exact"/>
                              <w:ind w:firstLine="0"/>
                              <w:jc w:val="left"/>
                            </w:pPr>
                            <w:r>
                              <w:rPr>
                                <w:rStyle w:val="12Exact9"/>
                              </w:rPr>
                              <w:t>иной</w:t>
                            </w:r>
                          </w:p>
                          <w:p w:rsidR="00E30472" w:rsidRDefault="00E30472">
                            <w:pPr>
                              <w:pStyle w:val="121"/>
                              <w:shd w:val="clear" w:color="auto" w:fill="auto"/>
                              <w:spacing w:line="202" w:lineRule="exact"/>
                              <w:ind w:firstLine="0"/>
                              <w:jc w:val="left"/>
                            </w:pPr>
                            <w:r>
                              <w:rPr>
                                <w:rStyle w:val="12Exact9"/>
                              </w:rPr>
                              <w:t>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6" o:spid="_x0000_s1079" type="#_x0000_t202" style="position:absolute;margin-left:134.9pt;margin-top:264.65pt;width:50.4pt;height:82.05pt;z-index:2517135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" filled="f" stroked="f">
                <v:textbox style="mso-fit-shape-to-text:t" inset="0,0,0,0">
                  <w:txbxContent>
                    <w:p w:rsidR="00E30472" w:rsidRDefault="00E30472">
                      <w:pPr>
                        <w:pStyle w:val="121"/>
                        <w:shd w:val="clear" w:color="auto" w:fill="auto"/>
                        <w:spacing w:line="170" w:lineRule="exact"/>
                        <w:ind w:firstLine="0"/>
                        <w:jc w:val="left"/>
                      </w:pPr>
                      <w:r>
                        <w:rPr>
                          <w:rStyle w:val="12Exact9"/>
                        </w:rPr>
                        <w:t>органа,</w:t>
                      </w:r>
                    </w:p>
                    <w:p w:rsidR="00E30472" w:rsidRDefault="00E30472">
                      <w:pPr>
                        <w:pStyle w:val="121"/>
                        <w:shd w:val="clear" w:color="auto" w:fill="auto"/>
                        <w:spacing w:after="191" w:line="170" w:lineRule="exact"/>
                        <w:ind w:firstLine="0"/>
                        <w:jc w:val="left"/>
                      </w:pPr>
                      <w:r>
                        <w:rPr>
                          <w:rStyle w:val="12Exact9"/>
                        </w:rPr>
                        <w:t>ответетвенн</w:t>
                      </w:r>
                    </w:p>
                    <w:p w:rsidR="00E30472" w:rsidRDefault="00E30472">
                      <w:pPr>
                        <w:pStyle w:val="121"/>
                        <w:shd w:val="clear" w:color="auto" w:fill="auto"/>
                        <w:spacing w:line="202" w:lineRule="exact"/>
                        <w:ind w:firstLine="0"/>
                        <w:jc w:val="left"/>
                      </w:pPr>
                      <w:r>
                        <w:rPr>
                          <w:rStyle w:val="12Exact9"/>
                        </w:rPr>
                        <w:t>предоставлс</w:t>
                      </w:r>
                    </w:p>
                    <w:p w:rsidR="00E30472" w:rsidRDefault="00E30472">
                      <w:pPr>
                        <w:pStyle w:val="121"/>
                        <w:shd w:val="clear" w:color="auto" w:fill="auto"/>
                        <w:spacing w:line="202" w:lineRule="exact"/>
                        <w:ind w:firstLine="0"/>
                        <w:jc w:val="left"/>
                      </w:pPr>
                      <w:r>
                        <w:rPr>
                          <w:rStyle w:val="12Exact9"/>
                        </w:rPr>
                        <w:t>ние</w:t>
                      </w:r>
                    </w:p>
                    <w:p w:rsidR="00E30472" w:rsidRDefault="00E30472">
                      <w:pPr>
                        <w:pStyle w:val="121"/>
                        <w:shd w:val="clear" w:color="auto" w:fill="auto"/>
                        <w:spacing w:line="202" w:lineRule="exact"/>
                        <w:ind w:firstLine="0"/>
                        <w:jc w:val="left"/>
                      </w:pPr>
                      <w:r>
                        <w:rPr>
                          <w:rStyle w:val="12Exact9"/>
                        </w:rPr>
                        <w:t>государстве</w:t>
                      </w:r>
                    </w:p>
                    <w:p w:rsidR="00E30472" w:rsidRDefault="00E30472">
                      <w:pPr>
                        <w:pStyle w:val="121"/>
                        <w:shd w:val="clear" w:color="auto" w:fill="auto"/>
                        <w:spacing w:line="202" w:lineRule="exact"/>
                        <w:ind w:firstLine="0"/>
                        <w:jc w:val="left"/>
                      </w:pPr>
                      <w:r>
                        <w:rPr>
                          <w:rStyle w:val="12Exact9"/>
                        </w:rPr>
                        <w:t>иной</w:t>
                      </w:r>
                    </w:p>
                    <w:p w:rsidR="00E30472" w:rsidRDefault="00E30472">
                      <w:pPr>
                        <w:pStyle w:val="121"/>
                        <w:shd w:val="clear" w:color="auto" w:fill="auto"/>
                        <w:spacing w:line="202" w:lineRule="exact"/>
                        <w:ind w:firstLine="0"/>
                        <w:jc w:val="left"/>
                      </w:pPr>
                      <w:r>
                        <w:rPr>
                          <w:rStyle w:val="12Exact9"/>
                        </w:rPr>
                        <w:t>услуги</w:t>
                      </w:r>
                    </w:p>
                  </w:txbxContent>
                </v:textbox>
                <w10:wrap anchorx="margin"/>
              </v:shape>
            </w:pict>
          </mc:Fallback>
        </mc:AlternateContent>
      </w:r>
      <w:r>
        <w:rPr>
          <w:noProof/>
        </w:rPr>
        <mc:AlternateContent>
          <mc:Choice Requires="wps">
            <w:drawing>
              <wp:anchor distT="0" distB="2887345" distL="2651760" distR="63500" simplePos="0" relativeHeight="251714560" behindDoc="0" locked="0" layoutInCell="1" allowOverlap="1">
                <wp:simplePos x="0" y="0"/>
                <wp:positionH relativeFrom="margin">
                  <wp:posOffset>2651760</wp:posOffset>
                </wp:positionH>
                <wp:positionV relativeFrom="paragraph">
                  <wp:posOffset>2813050</wp:posOffset>
                </wp:positionV>
                <wp:extent cx="676910" cy="566420"/>
                <wp:effectExtent l="3810" t="3175" r="0" b="1905"/>
                <wp:wrapNone/>
                <wp:docPr id="61"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 cy="566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11" w:lineRule="exact"/>
                              <w:ind w:firstLine="0"/>
                              <w:jc w:val="left"/>
                            </w:pPr>
                            <w:r>
                              <w:rPr>
                                <w:rStyle w:val="12Exact9"/>
                              </w:rPr>
                              <w:t xml:space="preserve">Должностно </w:t>
                            </w:r>
                            <w:r>
                              <w:rPr>
                                <w:rStyle w:val="12Exact8"/>
                                <w:color w:val="000000"/>
                              </w:rPr>
                              <w:t xml:space="preserve">е </w:t>
                            </w:r>
                            <w:r>
                              <w:rPr>
                                <w:rStyle w:val="12Exact9"/>
                              </w:rPr>
                              <w:t xml:space="preserve">лицо </w:t>
                            </w:r>
                            <w:r>
                              <w:rPr>
                                <w:rStyle w:val="12Exact"/>
                                <w:color w:val="000000"/>
                              </w:rPr>
                              <w:t>У</w:t>
                            </w:r>
                            <w:r>
                              <w:rPr>
                                <w:rStyle w:val="12Exact9"/>
                              </w:rPr>
                              <w:t xml:space="preserve">полномоче </w:t>
                            </w:r>
                            <w:r>
                              <w:rPr>
                                <w:rStyle w:val="12Exact"/>
                                <w:color w:val="000000"/>
                              </w:rPr>
                              <w:t>иного</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7" o:spid="_x0000_s1080" type="#_x0000_t202" style="position:absolute;margin-left:208.8pt;margin-top:221.5pt;width:53.3pt;height:44.6pt;z-index:251714560;visibility:visible;mso-wrap-style:square;mso-width-percent:0;mso-height-percent:0;mso-wrap-distance-left:208.8pt;mso-wrap-distance-top:0;mso-wrap-distance-right:5pt;mso-wrap-distance-bottom:227.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" filled="f" stroked="f">
                <v:textbox style="mso-fit-shape-to-text:t" inset="0,0,0,0">
                  <w:txbxContent>
                    <w:p w:rsidR="00E30472" w:rsidRDefault="00E30472">
                      <w:pPr>
                        <w:pStyle w:val="121"/>
                        <w:shd w:val="clear" w:color="auto" w:fill="auto"/>
                        <w:spacing w:line="211" w:lineRule="exact"/>
                        <w:ind w:firstLine="0"/>
                        <w:jc w:val="left"/>
                      </w:pPr>
                      <w:r>
                        <w:rPr>
                          <w:rStyle w:val="12Exact9"/>
                        </w:rPr>
                        <w:t xml:space="preserve">Должностно </w:t>
                      </w:r>
                      <w:r>
                        <w:rPr>
                          <w:rStyle w:val="12Exact8"/>
                          <w:color w:val="000000"/>
                        </w:rPr>
                        <w:t xml:space="preserve">е </w:t>
                      </w:r>
                      <w:r>
                        <w:rPr>
                          <w:rStyle w:val="12Exact9"/>
                        </w:rPr>
                        <w:t xml:space="preserve">лицо </w:t>
                      </w:r>
                      <w:r>
                        <w:rPr>
                          <w:rStyle w:val="12Exact"/>
                          <w:color w:val="000000"/>
                        </w:rPr>
                        <w:t>У</w:t>
                      </w:r>
                      <w:r>
                        <w:rPr>
                          <w:rStyle w:val="12Exact9"/>
                        </w:rPr>
                        <w:t xml:space="preserve">полномоче </w:t>
                      </w:r>
                      <w:r>
                        <w:rPr>
                          <w:rStyle w:val="12Exact"/>
                          <w:color w:val="000000"/>
                        </w:rPr>
                        <w:t>иного</w:t>
                      </w:r>
                    </w:p>
                  </w:txbxContent>
                </v:textbox>
                <w10:wrap anchorx="margin"/>
              </v:shape>
            </w:pict>
          </mc:Fallback>
        </mc:AlternateContent>
      </w:r>
      <w:r>
        <w:rPr>
          <w:noProof/>
        </w:rPr>
        <mc:AlternateContent>
          <mc:Choice Requires="wps">
            <w:drawing>
              <wp:anchor distT="791210" distB="2496185" distL="2651760" distR="372110" simplePos="0" relativeHeight="251715584" behindDoc="0" locked="0" layoutInCell="1" allowOverlap="1">
                <wp:simplePos x="0" y="0"/>
                <wp:positionH relativeFrom="margin">
                  <wp:posOffset>2651760</wp:posOffset>
                </wp:positionH>
                <wp:positionV relativeFrom="paragraph">
                  <wp:posOffset>3632200</wp:posOffset>
                </wp:positionV>
                <wp:extent cx="304800" cy="138430"/>
                <wp:effectExtent l="3810" t="3175" r="0" b="1270"/>
                <wp:wrapNone/>
                <wp:docPr id="60"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
                                <w:color w:val="000000"/>
                              </w:rPr>
                              <w:t>ое за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8" o:spid="_x0000_s1081" type="#_x0000_t202" style="position:absolute;margin-left:208.8pt;margin-top:286pt;width:24pt;height:10.9pt;z-index:251715584;visibility:visible;mso-wrap-style:square;mso-width-percent:0;mso-height-percent:0;mso-wrap-distance-left:208.8pt;mso-wrap-distance-top:62.3pt;mso-wrap-distance-right:29.3pt;mso-wrap-distance-bottom:196.5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" filled="f" stroked="f">
                <v:textbox style="mso-fit-shape-to-text:t" inset="0,0,0,0">
                  <w:txbxContent>
                    <w:p w:rsidR="00E30472" w:rsidRDefault="00E30472">
                      <w:pPr>
                        <w:pStyle w:val="121"/>
                        <w:shd w:val="clear" w:color="auto" w:fill="auto"/>
                        <w:spacing w:line="170" w:lineRule="exact"/>
                        <w:ind w:firstLine="0"/>
                        <w:jc w:val="left"/>
                      </w:pPr>
                      <w:r>
                        <w:rPr>
                          <w:rStyle w:val="12Exact"/>
                          <w:color w:val="000000"/>
                        </w:rPr>
                        <w:t>ое за</w:t>
                      </w:r>
                    </w:p>
                  </w:txbxContent>
                </v:textbox>
                <w10:wrap anchorx="margin"/>
              </v:shape>
            </w:pict>
          </mc:Fallback>
        </mc:AlternateContent>
      </w:r>
      <w:r>
        <w:rPr>
          <w:noProof/>
        </w:rPr>
        <mc:AlternateContent>
          <mc:Choice Requires="wps">
            <w:drawing>
              <wp:anchor distT="1706245" distB="0" distL="63500" distR="2597150" simplePos="0" relativeHeight="251716608" behindDoc="0" locked="0" layoutInCell="1" allowOverlap="1">
                <wp:simplePos x="0" y="0"/>
                <wp:positionH relativeFrom="margin">
                  <wp:posOffset>635</wp:posOffset>
                </wp:positionH>
                <wp:positionV relativeFrom="paragraph">
                  <wp:posOffset>4546600</wp:posOffset>
                </wp:positionV>
                <wp:extent cx="731520" cy="1722120"/>
                <wp:effectExtent l="635" t="3175" r="1270" b="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1722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9"/>
                              </w:rPr>
                              <w:t>Пакет</w:t>
                            </w:r>
                          </w:p>
                          <w:p w:rsidR="00E30472" w:rsidRDefault="00E30472">
                            <w:pPr>
                              <w:pStyle w:val="121"/>
                              <w:shd w:val="clear" w:color="auto" w:fill="auto"/>
                              <w:spacing w:line="206" w:lineRule="exact"/>
                              <w:ind w:firstLine="0"/>
                              <w:jc w:val="left"/>
                            </w:pPr>
                            <w:r>
                              <w:rPr>
                                <w:rStyle w:val="12Exact9"/>
                              </w:rPr>
                              <w:t>зарегистриро ванных документов, поступивших должностном у лицу, ответственно му за</w:t>
                            </w:r>
                          </w:p>
                          <w:p w:rsidR="00E30472" w:rsidRDefault="00E30472">
                            <w:pPr>
                              <w:pStyle w:val="121"/>
                              <w:shd w:val="clear" w:color="auto" w:fill="auto"/>
                              <w:spacing w:line="206" w:lineRule="exact"/>
                              <w:ind w:firstLine="0"/>
                              <w:jc w:val="left"/>
                            </w:pPr>
                            <w:r>
                              <w:rPr>
                                <w:rStyle w:val="12Exact9"/>
                              </w:rPr>
                              <w:t>предоставлен</w:t>
                            </w:r>
                          </w:p>
                          <w:p w:rsidR="00E30472" w:rsidRDefault="00E30472">
                            <w:pPr>
                              <w:pStyle w:val="121"/>
                              <w:shd w:val="clear" w:color="auto" w:fill="auto"/>
                              <w:spacing w:line="206" w:lineRule="exact"/>
                              <w:ind w:firstLine="0"/>
                              <w:jc w:val="left"/>
                            </w:pPr>
                            <w:r>
                              <w:rPr>
                                <w:rStyle w:val="12Exact9"/>
                              </w:rPr>
                              <w:t>ие</w:t>
                            </w:r>
                          </w:p>
                          <w:p w:rsidR="00E30472" w:rsidRDefault="00E30472">
                            <w:pPr>
                              <w:pStyle w:val="121"/>
                              <w:shd w:val="clear" w:color="auto" w:fill="auto"/>
                              <w:spacing w:line="206" w:lineRule="exact"/>
                              <w:ind w:firstLine="0"/>
                              <w:jc w:val="left"/>
                            </w:pPr>
                            <w:r>
                              <w:rPr>
                                <w:rStyle w:val="12Exact9"/>
                              </w:rPr>
                              <w:t>государствен ной 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9" o:spid="_x0000_s1082" type="#_x0000_t202" style="position:absolute;margin-left:.05pt;margin-top:358pt;width:57.6pt;height:135.6pt;z-index:251716608;visibility:visible;mso-wrap-style:square;mso-width-percent:0;mso-height-percent:0;mso-wrap-distance-left:5pt;mso-wrap-distance-top:134.35pt;mso-wrap-distance-right:204.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" filled="f" stroked="f">
                <v:textbox style="mso-fit-shape-to-text:t" inset="0,0,0,0">
                  <w:txbxContent>
                    <w:p w:rsidR="00E30472" w:rsidRDefault="00E30472">
                      <w:pPr>
                        <w:pStyle w:val="121"/>
                        <w:shd w:val="clear" w:color="auto" w:fill="auto"/>
                        <w:spacing w:line="170" w:lineRule="exact"/>
                        <w:ind w:firstLine="0"/>
                        <w:jc w:val="left"/>
                      </w:pPr>
                      <w:r>
                        <w:rPr>
                          <w:rStyle w:val="12Exact9"/>
                        </w:rPr>
                        <w:t>Пакет</w:t>
                      </w:r>
                    </w:p>
                    <w:p w:rsidR="00E30472" w:rsidRDefault="00E30472">
                      <w:pPr>
                        <w:pStyle w:val="121"/>
                        <w:shd w:val="clear" w:color="auto" w:fill="auto"/>
                        <w:spacing w:line="206" w:lineRule="exact"/>
                        <w:ind w:firstLine="0"/>
                        <w:jc w:val="left"/>
                      </w:pPr>
                      <w:r>
                        <w:rPr>
                          <w:rStyle w:val="12Exact9"/>
                        </w:rPr>
                        <w:t>зарегистриро ванных документов, поступивших должностном у лицу, ответственно му за</w:t>
                      </w:r>
                    </w:p>
                    <w:p w:rsidR="00E30472" w:rsidRDefault="00E30472">
                      <w:pPr>
                        <w:pStyle w:val="121"/>
                        <w:shd w:val="clear" w:color="auto" w:fill="auto"/>
                        <w:spacing w:line="206" w:lineRule="exact"/>
                        <w:ind w:firstLine="0"/>
                        <w:jc w:val="left"/>
                      </w:pPr>
                      <w:r>
                        <w:rPr>
                          <w:rStyle w:val="12Exact9"/>
                        </w:rPr>
                        <w:t>предоставлен</w:t>
                      </w:r>
                    </w:p>
                    <w:p w:rsidR="00E30472" w:rsidRDefault="00E30472">
                      <w:pPr>
                        <w:pStyle w:val="121"/>
                        <w:shd w:val="clear" w:color="auto" w:fill="auto"/>
                        <w:spacing w:line="206" w:lineRule="exact"/>
                        <w:ind w:firstLine="0"/>
                        <w:jc w:val="left"/>
                      </w:pPr>
                      <w:r>
                        <w:rPr>
                          <w:rStyle w:val="12Exact9"/>
                        </w:rPr>
                        <w:t>ие</w:t>
                      </w:r>
                    </w:p>
                    <w:p w:rsidR="00E30472" w:rsidRDefault="00E30472">
                      <w:pPr>
                        <w:pStyle w:val="121"/>
                        <w:shd w:val="clear" w:color="auto" w:fill="auto"/>
                        <w:spacing w:line="206" w:lineRule="exact"/>
                        <w:ind w:firstLine="0"/>
                        <w:jc w:val="left"/>
                      </w:pPr>
                      <w:r>
                        <w:rPr>
                          <w:rStyle w:val="12Exact9"/>
                        </w:rPr>
                        <w:t>государствен ной услуги</w:t>
                      </w:r>
                    </w:p>
                  </w:txbxContent>
                </v:textbox>
                <w10:wrap anchorx="margin"/>
              </v:shape>
            </w:pict>
          </mc:Fallback>
        </mc:AlternateContent>
      </w:r>
      <w:r>
        <w:rPr>
          <w:noProof/>
        </w:rPr>
        <mc:AlternateContent>
          <mc:Choice Requires="wps">
            <w:drawing>
              <wp:anchor distT="0" distB="0" distL="63500" distR="63500" simplePos="0" relativeHeight="251717632" behindDoc="0" locked="0" layoutInCell="1" allowOverlap="1">
                <wp:simplePos x="0" y="0"/>
                <wp:positionH relativeFrom="margin">
                  <wp:posOffset>3425825</wp:posOffset>
                </wp:positionH>
                <wp:positionV relativeFrom="paragraph">
                  <wp:posOffset>2815590</wp:posOffset>
                </wp:positionV>
                <wp:extent cx="682625" cy="548005"/>
                <wp:effectExtent l="0" t="0" r="0" b="0"/>
                <wp:wrapNone/>
                <wp:docPr id="58"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625" cy="548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 xml:space="preserve">Уполномоче нный орган) </w:t>
                            </w:r>
                            <w:r>
                              <w:rPr>
                                <w:rStyle w:val="12Verdana1"/>
                                <w:color w:val="000000"/>
                              </w:rPr>
                              <w:t xml:space="preserve">/ТИС/ </w:t>
                            </w:r>
                            <w:r>
                              <w:rPr>
                                <w:rStyle w:val="1213ptExact"/>
                                <w:color w:val="000000"/>
                              </w:rPr>
                              <w:t>смэв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0" o:spid="_x0000_s1083" type="#_x0000_t202" style="position:absolute;margin-left:269.75pt;margin-top:221.7pt;width:53.75pt;height:43.15pt;z-index:2517176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 xml:space="preserve">Уполномоче нный орган) </w:t>
                      </w:r>
                      <w:r>
                        <w:rPr>
                          <w:rStyle w:val="12Verdana1"/>
                          <w:color w:val="000000"/>
                        </w:rPr>
                        <w:t xml:space="preserve">/ТИС/ </w:t>
                      </w:r>
                      <w:r>
                        <w:rPr>
                          <w:rStyle w:val="1213ptExact"/>
                          <w:color w:val="000000"/>
                        </w:rPr>
                        <w:t>смэв</w:t>
                      </w:r>
                    </w:p>
                  </w:txbxContent>
                </v:textbox>
                <w10:wrap anchorx="margin"/>
              </v:shape>
            </w:pict>
          </mc:Fallback>
        </mc:AlternateContent>
      </w:r>
      <w:r>
        <w:rPr>
          <w:noProof/>
        </w:rPr>
        <mc:AlternateContent>
          <mc:Choice Requires="wps">
            <w:drawing>
              <wp:anchor distT="0" distB="0" distL="63500" distR="63500" simplePos="0" relativeHeight="251718656" behindDoc="0" locked="0" layoutInCell="1" allowOverlap="1">
                <wp:simplePos x="0" y="0"/>
                <wp:positionH relativeFrom="margin">
                  <wp:posOffset>5035550</wp:posOffset>
                </wp:positionH>
                <wp:positionV relativeFrom="paragraph">
                  <wp:posOffset>2821305</wp:posOffset>
                </wp:positionV>
                <wp:extent cx="829310" cy="1203960"/>
                <wp:effectExtent l="0" t="1905" r="2540" b="3810"/>
                <wp:wrapNone/>
                <wp:docPr id="57"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310" cy="1203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both"/>
                            </w:pPr>
                            <w:r>
                              <w:rPr>
                                <w:rStyle w:val="12Exact9"/>
                              </w:rPr>
                              <w:t>Получение</w:t>
                            </w:r>
                          </w:p>
                          <w:p w:rsidR="00E30472" w:rsidRDefault="00E30472">
                            <w:pPr>
                              <w:pStyle w:val="121"/>
                              <w:shd w:val="clear" w:color="auto" w:fill="auto"/>
                              <w:spacing w:line="206" w:lineRule="exact"/>
                              <w:ind w:firstLine="0"/>
                              <w:jc w:val="both"/>
                            </w:pPr>
                            <w:r>
                              <w:rPr>
                                <w:rStyle w:val="12Exact9"/>
                              </w:rPr>
                              <w:t>документов</w:t>
                            </w:r>
                          </w:p>
                          <w:p w:rsidR="00E30472" w:rsidRDefault="00E30472">
                            <w:pPr>
                              <w:pStyle w:val="121"/>
                              <w:shd w:val="clear" w:color="auto" w:fill="auto"/>
                              <w:spacing w:line="206" w:lineRule="exact"/>
                              <w:ind w:firstLine="0"/>
                              <w:jc w:val="both"/>
                            </w:pPr>
                            <w:r>
                              <w:rPr>
                                <w:rStyle w:val="12Exact9"/>
                              </w:rPr>
                              <w:t>(сведений),</w:t>
                            </w:r>
                          </w:p>
                          <w:p w:rsidR="00E30472" w:rsidRDefault="00E30472">
                            <w:pPr>
                              <w:pStyle w:val="121"/>
                              <w:shd w:val="clear" w:color="auto" w:fill="auto"/>
                              <w:spacing w:line="206" w:lineRule="exact"/>
                              <w:ind w:firstLine="0"/>
                              <w:jc w:val="both"/>
                            </w:pPr>
                            <w:r>
                              <w:rPr>
                                <w:rStyle w:val="12Exact9"/>
                              </w:rPr>
                              <w:t>необходимых</w:t>
                            </w:r>
                          </w:p>
                          <w:p w:rsidR="00E30472" w:rsidRDefault="00E30472">
                            <w:pPr>
                              <w:pStyle w:val="121"/>
                              <w:shd w:val="clear" w:color="auto" w:fill="auto"/>
                              <w:spacing w:line="206" w:lineRule="exact"/>
                              <w:ind w:firstLine="0"/>
                              <w:jc w:val="both"/>
                            </w:pPr>
                            <w:r>
                              <w:rPr>
                                <w:rStyle w:val="12Exact"/>
                                <w:color w:val="000000"/>
                              </w:rPr>
                              <w:t>для</w:t>
                            </w:r>
                          </w:p>
                          <w:p w:rsidR="00E30472" w:rsidRDefault="00E30472">
                            <w:pPr>
                              <w:pStyle w:val="121"/>
                              <w:shd w:val="clear" w:color="auto" w:fill="auto"/>
                              <w:spacing w:line="206" w:lineRule="exact"/>
                              <w:ind w:firstLine="0"/>
                              <w:jc w:val="both"/>
                            </w:pPr>
                            <w:r>
                              <w:rPr>
                                <w:rStyle w:val="12Exact9"/>
                              </w:rPr>
                              <w:t>предоставлени</w:t>
                            </w:r>
                          </w:p>
                          <w:p w:rsidR="00E30472" w:rsidRDefault="00E30472">
                            <w:pPr>
                              <w:pStyle w:val="121"/>
                              <w:shd w:val="clear" w:color="auto" w:fill="auto"/>
                              <w:spacing w:line="206" w:lineRule="exact"/>
                              <w:ind w:firstLine="0"/>
                              <w:jc w:val="both"/>
                            </w:pPr>
                            <w:r>
                              <w:rPr>
                                <w:rStyle w:val="12Exact"/>
                                <w:color w:val="000000"/>
                              </w:rPr>
                              <w:t>я</w:t>
                            </w:r>
                          </w:p>
                          <w:p w:rsidR="00E30472" w:rsidRDefault="00E30472">
                            <w:pPr>
                              <w:pStyle w:val="121"/>
                              <w:shd w:val="clear" w:color="auto" w:fill="auto"/>
                              <w:spacing w:line="206" w:lineRule="exact"/>
                              <w:ind w:firstLine="0"/>
                              <w:jc w:val="both"/>
                            </w:pPr>
                            <w:r>
                              <w:rPr>
                                <w:rStyle w:val="12Exact9"/>
                              </w:rPr>
                              <w:t>государственно й 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1" o:spid="_x0000_s1084" type="#_x0000_t202" style="position:absolute;margin-left:396.5pt;margin-top:222.15pt;width:65.3pt;height:94.8pt;z-index:25171865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" filled="f" stroked="f">
                <v:textbox style="mso-fit-shape-to-text:t" inset="0,0,0,0">
                  <w:txbxContent>
                    <w:p w:rsidR="00E30472" w:rsidRDefault="00E30472">
                      <w:pPr>
                        <w:pStyle w:val="121"/>
                        <w:shd w:val="clear" w:color="auto" w:fill="auto"/>
                        <w:spacing w:line="206" w:lineRule="exact"/>
                        <w:ind w:firstLine="0"/>
                        <w:jc w:val="both"/>
                      </w:pPr>
                      <w:r>
                        <w:rPr>
                          <w:rStyle w:val="12Exact9"/>
                        </w:rPr>
                        <w:t>Получение</w:t>
                      </w:r>
                    </w:p>
                    <w:p w:rsidR="00E30472" w:rsidRDefault="00E30472">
                      <w:pPr>
                        <w:pStyle w:val="121"/>
                        <w:shd w:val="clear" w:color="auto" w:fill="auto"/>
                        <w:spacing w:line="206" w:lineRule="exact"/>
                        <w:ind w:firstLine="0"/>
                        <w:jc w:val="both"/>
                      </w:pPr>
                      <w:r>
                        <w:rPr>
                          <w:rStyle w:val="12Exact9"/>
                        </w:rPr>
                        <w:t>документов</w:t>
                      </w:r>
                    </w:p>
                    <w:p w:rsidR="00E30472" w:rsidRDefault="00E30472">
                      <w:pPr>
                        <w:pStyle w:val="121"/>
                        <w:shd w:val="clear" w:color="auto" w:fill="auto"/>
                        <w:spacing w:line="206" w:lineRule="exact"/>
                        <w:ind w:firstLine="0"/>
                        <w:jc w:val="both"/>
                      </w:pPr>
                      <w:r>
                        <w:rPr>
                          <w:rStyle w:val="12Exact9"/>
                        </w:rPr>
                        <w:t>(сведений),</w:t>
                      </w:r>
                    </w:p>
                    <w:p w:rsidR="00E30472" w:rsidRDefault="00E30472">
                      <w:pPr>
                        <w:pStyle w:val="121"/>
                        <w:shd w:val="clear" w:color="auto" w:fill="auto"/>
                        <w:spacing w:line="206" w:lineRule="exact"/>
                        <w:ind w:firstLine="0"/>
                        <w:jc w:val="both"/>
                      </w:pPr>
                      <w:r>
                        <w:rPr>
                          <w:rStyle w:val="12Exact9"/>
                        </w:rPr>
                        <w:t>необходимых</w:t>
                      </w:r>
                    </w:p>
                    <w:p w:rsidR="00E30472" w:rsidRDefault="00E30472">
                      <w:pPr>
                        <w:pStyle w:val="121"/>
                        <w:shd w:val="clear" w:color="auto" w:fill="auto"/>
                        <w:spacing w:line="206" w:lineRule="exact"/>
                        <w:ind w:firstLine="0"/>
                        <w:jc w:val="both"/>
                      </w:pPr>
                      <w:r>
                        <w:rPr>
                          <w:rStyle w:val="12Exact"/>
                          <w:color w:val="000000"/>
                        </w:rPr>
                        <w:t>для</w:t>
                      </w:r>
                    </w:p>
                    <w:p w:rsidR="00E30472" w:rsidRDefault="00E30472">
                      <w:pPr>
                        <w:pStyle w:val="121"/>
                        <w:shd w:val="clear" w:color="auto" w:fill="auto"/>
                        <w:spacing w:line="206" w:lineRule="exact"/>
                        <w:ind w:firstLine="0"/>
                        <w:jc w:val="both"/>
                      </w:pPr>
                      <w:r>
                        <w:rPr>
                          <w:rStyle w:val="12Exact9"/>
                        </w:rPr>
                        <w:t>предоставлени</w:t>
                      </w:r>
                    </w:p>
                    <w:p w:rsidR="00E30472" w:rsidRDefault="00E30472">
                      <w:pPr>
                        <w:pStyle w:val="121"/>
                        <w:shd w:val="clear" w:color="auto" w:fill="auto"/>
                        <w:spacing w:line="206" w:lineRule="exact"/>
                        <w:ind w:firstLine="0"/>
                        <w:jc w:val="both"/>
                      </w:pPr>
                      <w:r>
                        <w:rPr>
                          <w:rStyle w:val="12Exact"/>
                          <w:color w:val="000000"/>
                        </w:rPr>
                        <w:t>я</w:t>
                      </w:r>
                    </w:p>
                    <w:p w:rsidR="00E30472" w:rsidRDefault="00E30472">
                      <w:pPr>
                        <w:pStyle w:val="121"/>
                        <w:shd w:val="clear" w:color="auto" w:fill="auto"/>
                        <w:spacing w:line="206" w:lineRule="exact"/>
                        <w:ind w:firstLine="0"/>
                        <w:jc w:val="both"/>
                      </w:pPr>
                      <w:r>
                        <w:rPr>
                          <w:rStyle w:val="12Exact9"/>
                        </w:rPr>
                        <w:t>государственно й услуги</w:t>
                      </w:r>
                    </w:p>
                  </w:txbxContent>
                </v:textbox>
                <w10:wrap anchorx="margin"/>
              </v:shape>
            </w:pict>
          </mc:Fallback>
        </mc:AlternateContent>
      </w:r>
      <w:r>
        <w:rPr>
          <w:noProof/>
        </w:rPr>
        <mc:AlternateContent>
          <mc:Choice Requires="wps">
            <w:drawing>
              <wp:anchor distT="0" distB="0" distL="63500" distR="63500" simplePos="0" relativeHeight="251719680" behindDoc="0" locked="0" layoutInCell="1" allowOverlap="1">
                <wp:simplePos x="0" y="0"/>
                <wp:positionH relativeFrom="margin">
                  <wp:posOffset>804545</wp:posOffset>
                </wp:positionH>
                <wp:positionV relativeFrom="paragraph">
                  <wp:posOffset>4540250</wp:posOffset>
                </wp:positionV>
                <wp:extent cx="780415" cy="1600200"/>
                <wp:effectExtent l="4445" t="0" r="0" b="3175"/>
                <wp:wrapNone/>
                <wp:docPr id="56"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0415"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both"/>
                            </w:pPr>
                            <w:r>
                              <w:rPr>
                                <w:rStyle w:val="12Exact9"/>
                              </w:rPr>
                              <w:t>Проверка</w:t>
                            </w:r>
                          </w:p>
                          <w:p w:rsidR="00E30472" w:rsidRDefault="00E30472">
                            <w:pPr>
                              <w:pStyle w:val="121"/>
                              <w:shd w:val="clear" w:color="auto" w:fill="auto"/>
                              <w:spacing w:line="206" w:lineRule="exact"/>
                              <w:ind w:firstLine="0"/>
                              <w:jc w:val="both"/>
                            </w:pPr>
                            <w:r>
                              <w:rPr>
                                <w:rStyle w:val="12Exact9"/>
                              </w:rPr>
                              <w:t>соответствия</w:t>
                            </w:r>
                          </w:p>
                          <w:p w:rsidR="00E30472" w:rsidRDefault="00E30472">
                            <w:pPr>
                              <w:pStyle w:val="121"/>
                              <w:shd w:val="clear" w:color="auto" w:fill="auto"/>
                              <w:spacing w:line="206" w:lineRule="exact"/>
                              <w:ind w:firstLine="0"/>
                              <w:jc w:val="both"/>
                            </w:pPr>
                            <w:r>
                              <w:rPr>
                                <w:rStyle w:val="12Exact9"/>
                              </w:rPr>
                              <w:t xml:space="preserve">документов </w:t>
                            </w:r>
                            <w:r>
                              <w:rPr>
                                <w:rStyle w:val="12Exact6"/>
                                <w:color w:val="000000"/>
                              </w:rPr>
                              <w:t>и</w:t>
                            </w:r>
                          </w:p>
                          <w:p w:rsidR="00E30472" w:rsidRDefault="00E30472">
                            <w:pPr>
                              <w:pStyle w:val="121"/>
                              <w:shd w:val="clear" w:color="auto" w:fill="auto"/>
                              <w:spacing w:line="206" w:lineRule="exact"/>
                              <w:ind w:firstLine="0"/>
                              <w:jc w:val="both"/>
                            </w:pPr>
                            <w:r>
                              <w:rPr>
                                <w:rStyle w:val="12Exact9"/>
                              </w:rPr>
                              <w:t>сведений</w:t>
                            </w:r>
                          </w:p>
                          <w:p w:rsidR="00E30472" w:rsidRDefault="00E30472">
                            <w:pPr>
                              <w:pStyle w:val="121"/>
                              <w:shd w:val="clear" w:color="auto" w:fill="auto"/>
                              <w:spacing w:line="206" w:lineRule="exact"/>
                              <w:ind w:firstLine="0"/>
                              <w:jc w:val="both"/>
                            </w:pPr>
                            <w:r>
                              <w:rPr>
                                <w:rStyle w:val="12Exact9"/>
                              </w:rPr>
                              <w:t>требованиям</w:t>
                            </w:r>
                          </w:p>
                          <w:p w:rsidR="00E30472" w:rsidRDefault="00E30472">
                            <w:pPr>
                              <w:pStyle w:val="121"/>
                              <w:shd w:val="clear" w:color="auto" w:fill="auto"/>
                              <w:spacing w:line="206" w:lineRule="exact"/>
                              <w:ind w:firstLine="0"/>
                              <w:jc w:val="both"/>
                            </w:pPr>
                            <w:r>
                              <w:rPr>
                                <w:rStyle w:val="12Exact9"/>
                              </w:rPr>
                              <w:t>нормативных</w:t>
                            </w:r>
                          </w:p>
                          <w:p w:rsidR="00E30472" w:rsidRDefault="00E30472">
                            <w:pPr>
                              <w:pStyle w:val="121"/>
                              <w:shd w:val="clear" w:color="auto" w:fill="auto"/>
                              <w:spacing w:line="206" w:lineRule="exact"/>
                              <w:ind w:firstLine="0"/>
                              <w:jc w:val="both"/>
                            </w:pPr>
                            <w:r>
                              <w:rPr>
                                <w:rStyle w:val="12Exact9"/>
                              </w:rPr>
                              <w:t>правовых</w:t>
                            </w:r>
                          </w:p>
                          <w:p w:rsidR="00E30472" w:rsidRDefault="00E30472">
                            <w:pPr>
                              <w:pStyle w:val="121"/>
                              <w:shd w:val="clear" w:color="auto" w:fill="auto"/>
                              <w:spacing w:line="206" w:lineRule="exact"/>
                              <w:ind w:firstLine="0"/>
                              <w:jc w:val="both"/>
                            </w:pPr>
                            <w:r>
                              <w:rPr>
                                <w:rStyle w:val="12Exact9"/>
                              </w:rPr>
                              <w:t>актов</w:t>
                            </w:r>
                          </w:p>
                          <w:p w:rsidR="00E30472" w:rsidRDefault="00E30472">
                            <w:pPr>
                              <w:pStyle w:val="121"/>
                              <w:shd w:val="clear" w:color="auto" w:fill="auto"/>
                              <w:spacing w:line="206" w:lineRule="exact"/>
                              <w:ind w:firstLine="0"/>
                              <w:jc w:val="both"/>
                            </w:pPr>
                            <w:r>
                              <w:rPr>
                                <w:rStyle w:val="12Exact9"/>
                              </w:rPr>
                              <w:t>предоставлени</w:t>
                            </w:r>
                          </w:p>
                          <w:p w:rsidR="00E30472" w:rsidRDefault="00E30472">
                            <w:pPr>
                              <w:pStyle w:val="19"/>
                              <w:shd w:val="clear" w:color="auto" w:fill="auto"/>
                              <w:jc w:val="both"/>
                            </w:pPr>
                            <w:r>
                              <w:rPr>
                                <w:rStyle w:val="19Exact"/>
                                <w:color w:val="000000"/>
                              </w:rPr>
                              <w:t>я</w:t>
                            </w:r>
                          </w:p>
                          <w:p w:rsidR="00E30472" w:rsidRDefault="00E30472">
                            <w:pPr>
                              <w:pStyle w:val="121"/>
                              <w:shd w:val="clear" w:color="auto" w:fill="auto"/>
                              <w:spacing w:line="206" w:lineRule="exact"/>
                              <w:ind w:firstLine="0"/>
                              <w:jc w:val="both"/>
                            </w:pPr>
                            <w:r>
                              <w:rPr>
                                <w:rStyle w:val="12Exact9"/>
                              </w:rPr>
                              <w:t>гоеударственн ой 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2" o:spid="_x0000_s1085" type="#_x0000_t202" style="position:absolute;margin-left:63.35pt;margin-top:357.5pt;width:61.45pt;height:126pt;z-index:2517196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Z+wsAIAALM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" filled="f" stroked="f">
                <v:textbox style="mso-fit-shape-to-text:t" inset="0,0,0,0">
                  <w:txbxContent>
                    <w:p w:rsidR="00E30472" w:rsidRDefault="00E30472">
                      <w:pPr>
                        <w:pStyle w:val="121"/>
                        <w:shd w:val="clear" w:color="auto" w:fill="auto"/>
                        <w:spacing w:line="206" w:lineRule="exact"/>
                        <w:ind w:firstLine="0"/>
                        <w:jc w:val="both"/>
                      </w:pPr>
                      <w:r>
                        <w:rPr>
                          <w:rStyle w:val="12Exact9"/>
                        </w:rPr>
                        <w:t>Проверка</w:t>
                      </w:r>
                    </w:p>
                    <w:p w:rsidR="00E30472" w:rsidRDefault="00E30472">
                      <w:pPr>
                        <w:pStyle w:val="121"/>
                        <w:shd w:val="clear" w:color="auto" w:fill="auto"/>
                        <w:spacing w:line="206" w:lineRule="exact"/>
                        <w:ind w:firstLine="0"/>
                        <w:jc w:val="both"/>
                      </w:pPr>
                      <w:r>
                        <w:rPr>
                          <w:rStyle w:val="12Exact9"/>
                        </w:rPr>
                        <w:t>соответствия</w:t>
                      </w:r>
                    </w:p>
                    <w:p w:rsidR="00E30472" w:rsidRDefault="00E30472">
                      <w:pPr>
                        <w:pStyle w:val="121"/>
                        <w:shd w:val="clear" w:color="auto" w:fill="auto"/>
                        <w:spacing w:line="206" w:lineRule="exact"/>
                        <w:ind w:firstLine="0"/>
                        <w:jc w:val="both"/>
                      </w:pPr>
                      <w:r>
                        <w:rPr>
                          <w:rStyle w:val="12Exact9"/>
                        </w:rPr>
                        <w:t xml:space="preserve">документов </w:t>
                      </w:r>
                      <w:r>
                        <w:rPr>
                          <w:rStyle w:val="12Exact6"/>
                          <w:color w:val="000000"/>
                        </w:rPr>
                        <w:t>и</w:t>
                      </w:r>
                    </w:p>
                    <w:p w:rsidR="00E30472" w:rsidRDefault="00E30472">
                      <w:pPr>
                        <w:pStyle w:val="121"/>
                        <w:shd w:val="clear" w:color="auto" w:fill="auto"/>
                        <w:spacing w:line="206" w:lineRule="exact"/>
                        <w:ind w:firstLine="0"/>
                        <w:jc w:val="both"/>
                      </w:pPr>
                      <w:r>
                        <w:rPr>
                          <w:rStyle w:val="12Exact9"/>
                        </w:rPr>
                        <w:t>сведений</w:t>
                      </w:r>
                    </w:p>
                    <w:p w:rsidR="00E30472" w:rsidRDefault="00E30472">
                      <w:pPr>
                        <w:pStyle w:val="121"/>
                        <w:shd w:val="clear" w:color="auto" w:fill="auto"/>
                        <w:spacing w:line="206" w:lineRule="exact"/>
                        <w:ind w:firstLine="0"/>
                        <w:jc w:val="both"/>
                      </w:pPr>
                      <w:r>
                        <w:rPr>
                          <w:rStyle w:val="12Exact9"/>
                        </w:rPr>
                        <w:t>требованиям</w:t>
                      </w:r>
                    </w:p>
                    <w:p w:rsidR="00E30472" w:rsidRDefault="00E30472">
                      <w:pPr>
                        <w:pStyle w:val="121"/>
                        <w:shd w:val="clear" w:color="auto" w:fill="auto"/>
                        <w:spacing w:line="206" w:lineRule="exact"/>
                        <w:ind w:firstLine="0"/>
                        <w:jc w:val="both"/>
                      </w:pPr>
                      <w:r>
                        <w:rPr>
                          <w:rStyle w:val="12Exact9"/>
                        </w:rPr>
                        <w:t>нормативных</w:t>
                      </w:r>
                    </w:p>
                    <w:p w:rsidR="00E30472" w:rsidRDefault="00E30472">
                      <w:pPr>
                        <w:pStyle w:val="121"/>
                        <w:shd w:val="clear" w:color="auto" w:fill="auto"/>
                        <w:spacing w:line="206" w:lineRule="exact"/>
                        <w:ind w:firstLine="0"/>
                        <w:jc w:val="both"/>
                      </w:pPr>
                      <w:r>
                        <w:rPr>
                          <w:rStyle w:val="12Exact9"/>
                        </w:rPr>
                        <w:t>правовых</w:t>
                      </w:r>
                    </w:p>
                    <w:p w:rsidR="00E30472" w:rsidRDefault="00E30472">
                      <w:pPr>
                        <w:pStyle w:val="121"/>
                        <w:shd w:val="clear" w:color="auto" w:fill="auto"/>
                        <w:spacing w:line="206" w:lineRule="exact"/>
                        <w:ind w:firstLine="0"/>
                        <w:jc w:val="both"/>
                      </w:pPr>
                      <w:r>
                        <w:rPr>
                          <w:rStyle w:val="12Exact9"/>
                        </w:rPr>
                        <w:t>актов</w:t>
                      </w:r>
                    </w:p>
                    <w:p w:rsidR="00E30472" w:rsidRDefault="00E30472">
                      <w:pPr>
                        <w:pStyle w:val="121"/>
                        <w:shd w:val="clear" w:color="auto" w:fill="auto"/>
                        <w:spacing w:line="206" w:lineRule="exact"/>
                        <w:ind w:firstLine="0"/>
                        <w:jc w:val="both"/>
                      </w:pPr>
                      <w:r>
                        <w:rPr>
                          <w:rStyle w:val="12Exact9"/>
                        </w:rPr>
                        <w:t>предоставлени</w:t>
                      </w:r>
                    </w:p>
                    <w:p w:rsidR="00E30472" w:rsidRDefault="00E30472">
                      <w:pPr>
                        <w:pStyle w:val="19"/>
                        <w:shd w:val="clear" w:color="auto" w:fill="auto"/>
                        <w:jc w:val="both"/>
                      </w:pPr>
                      <w:r>
                        <w:rPr>
                          <w:rStyle w:val="19Exact"/>
                          <w:color w:val="000000"/>
                        </w:rPr>
                        <w:t>я</w:t>
                      </w:r>
                    </w:p>
                    <w:p w:rsidR="00E30472" w:rsidRDefault="00E30472">
                      <w:pPr>
                        <w:pStyle w:val="121"/>
                        <w:shd w:val="clear" w:color="auto" w:fill="auto"/>
                        <w:spacing w:line="206" w:lineRule="exact"/>
                        <w:ind w:firstLine="0"/>
                        <w:jc w:val="both"/>
                      </w:pPr>
                      <w:r>
                        <w:rPr>
                          <w:rStyle w:val="12Exact9"/>
                        </w:rPr>
                        <w:t>гоеударственн ой услуги</w:t>
                      </w:r>
                    </w:p>
                  </w:txbxContent>
                </v:textbox>
                <w10:wrap anchorx="margin"/>
              </v:shape>
            </w:pict>
          </mc:Fallback>
        </mc:AlternateContent>
      </w:r>
      <w:r>
        <w:rPr>
          <w:noProof/>
        </w:rPr>
        <mc:AlternateContent>
          <mc:Choice Requires="wps">
            <w:drawing>
              <wp:anchor distT="0" distB="0" distL="63500" distR="63500" simplePos="0" relativeHeight="251720704" behindDoc="0" locked="0" layoutInCell="1" allowOverlap="1">
                <wp:simplePos x="0" y="0"/>
                <wp:positionH relativeFrom="margin">
                  <wp:posOffset>635</wp:posOffset>
                </wp:positionH>
                <wp:positionV relativeFrom="paragraph">
                  <wp:posOffset>6683375</wp:posOffset>
                </wp:positionV>
                <wp:extent cx="853440" cy="132080"/>
                <wp:effectExtent l="635" t="0" r="3175" b="4445"/>
                <wp:wrapNone/>
                <wp:docPr id="55"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9"/>
                              </w:rPr>
                              <w:t>Осмотр объекта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3" o:spid="_x0000_s1086" type="#_x0000_t202" style="position:absolute;margin-left:.05pt;margin-top:526.25pt;width:67.2pt;height:10.4pt;z-index:2517207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" filled="f" stroked="f">
                <v:textbox style="mso-fit-shape-to-text:t" inset="0,0,0,0">
                  <w:txbxContent>
                    <w:p w:rsidR="00E30472" w:rsidRDefault="00E30472">
                      <w:pPr>
                        <w:pStyle w:val="121"/>
                        <w:shd w:val="clear" w:color="auto" w:fill="auto"/>
                        <w:spacing w:line="170" w:lineRule="exact"/>
                        <w:ind w:firstLine="0"/>
                        <w:jc w:val="left"/>
                      </w:pPr>
                      <w:r>
                        <w:rPr>
                          <w:rStyle w:val="12Exact9"/>
                        </w:rPr>
                        <w:t>Осмотр объекта</w:t>
                      </w:r>
                    </w:p>
                  </w:txbxContent>
                </v:textbox>
                <w10:wrap anchorx="margin"/>
              </v:shape>
            </w:pict>
          </mc:Fallback>
        </mc:AlternateContent>
      </w:r>
      <w:r>
        <w:rPr>
          <w:noProof/>
        </w:rPr>
        <mc:AlternateContent>
          <mc:Choice Requires="wps">
            <w:drawing>
              <wp:anchor distT="0" distB="0" distL="63500" distR="63500" simplePos="0" relativeHeight="251721728" behindDoc="0" locked="0" layoutInCell="1" allowOverlap="1">
                <wp:simplePos x="0" y="0"/>
                <wp:positionH relativeFrom="margin">
                  <wp:posOffset>635</wp:posOffset>
                </wp:positionH>
                <wp:positionV relativeFrom="paragraph">
                  <wp:posOffset>6854190</wp:posOffset>
                </wp:positionV>
                <wp:extent cx="725170" cy="1731010"/>
                <wp:effectExtent l="635" t="0" r="0" b="0"/>
                <wp:wrapNone/>
                <wp:docPr id="5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170" cy="1731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Пакет</w:t>
                            </w:r>
                          </w:p>
                          <w:p w:rsidR="00E30472" w:rsidRDefault="00E30472">
                            <w:pPr>
                              <w:pStyle w:val="121"/>
                              <w:shd w:val="clear" w:color="auto" w:fill="auto"/>
                              <w:spacing w:line="206" w:lineRule="exact"/>
                              <w:ind w:firstLine="0"/>
                              <w:jc w:val="left"/>
                            </w:pPr>
                            <w:r>
                              <w:rPr>
                                <w:rStyle w:val="12Exact9"/>
                              </w:rPr>
                              <w:t>зарегистриро ванных документов, поступивших должностном У лицу, ответственно му за</w:t>
                            </w:r>
                          </w:p>
                          <w:p w:rsidR="00E30472" w:rsidRDefault="00E30472">
                            <w:pPr>
                              <w:pStyle w:val="121"/>
                              <w:shd w:val="clear" w:color="auto" w:fill="auto"/>
                              <w:spacing w:line="206" w:lineRule="exact"/>
                              <w:ind w:firstLine="0"/>
                              <w:jc w:val="left"/>
                            </w:pPr>
                            <w:r>
                              <w:rPr>
                                <w:rStyle w:val="12Exact9"/>
                              </w:rPr>
                              <w:t>предоставлен</w:t>
                            </w:r>
                          </w:p>
                          <w:p w:rsidR="00E30472" w:rsidRDefault="00E30472">
                            <w:pPr>
                              <w:pStyle w:val="121"/>
                              <w:shd w:val="clear" w:color="auto" w:fill="auto"/>
                              <w:spacing w:line="206" w:lineRule="exact"/>
                              <w:ind w:firstLine="0"/>
                              <w:jc w:val="left"/>
                            </w:pPr>
                            <w:r>
                              <w:rPr>
                                <w:rStyle w:val="12Exact9"/>
                              </w:rPr>
                              <w:t>ие</w:t>
                            </w:r>
                          </w:p>
                          <w:p w:rsidR="00E30472" w:rsidRDefault="00E30472">
                            <w:pPr>
                              <w:pStyle w:val="121"/>
                              <w:shd w:val="clear" w:color="auto" w:fill="auto"/>
                              <w:spacing w:line="206" w:lineRule="exact"/>
                              <w:ind w:firstLine="0"/>
                            </w:pPr>
                            <w:r>
                              <w:rPr>
                                <w:rStyle w:val="12Exact9"/>
                              </w:rPr>
                              <w:t>государствен 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4" o:spid="_x0000_s1087" type="#_x0000_t202" style="position:absolute;margin-left:.05pt;margin-top:539.7pt;width:57.1pt;height:136.3pt;z-index:2517217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YzVsAIAALM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Пакет</w:t>
                      </w:r>
                    </w:p>
                    <w:p w:rsidR="00E30472" w:rsidRDefault="00E30472">
                      <w:pPr>
                        <w:pStyle w:val="121"/>
                        <w:shd w:val="clear" w:color="auto" w:fill="auto"/>
                        <w:spacing w:line="206" w:lineRule="exact"/>
                        <w:ind w:firstLine="0"/>
                        <w:jc w:val="left"/>
                      </w:pPr>
                      <w:r>
                        <w:rPr>
                          <w:rStyle w:val="12Exact9"/>
                        </w:rPr>
                        <w:t>зарегистриро ванных документов, поступивших должностном У лицу, ответственно му за</w:t>
                      </w:r>
                    </w:p>
                    <w:p w:rsidR="00E30472" w:rsidRDefault="00E30472">
                      <w:pPr>
                        <w:pStyle w:val="121"/>
                        <w:shd w:val="clear" w:color="auto" w:fill="auto"/>
                        <w:spacing w:line="206" w:lineRule="exact"/>
                        <w:ind w:firstLine="0"/>
                        <w:jc w:val="left"/>
                      </w:pPr>
                      <w:r>
                        <w:rPr>
                          <w:rStyle w:val="12Exact9"/>
                        </w:rPr>
                        <w:t>предоставлен</w:t>
                      </w:r>
                    </w:p>
                    <w:p w:rsidR="00E30472" w:rsidRDefault="00E30472">
                      <w:pPr>
                        <w:pStyle w:val="121"/>
                        <w:shd w:val="clear" w:color="auto" w:fill="auto"/>
                        <w:spacing w:line="206" w:lineRule="exact"/>
                        <w:ind w:firstLine="0"/>
                        <w:jc w:val="left"/>
                      </w:pPr>
                      <w:r>
                        <w:rPr>
                          <w:rStyle w:val="12Exact9"/>
                        </w:rPr>
                        <w:t>ие</w:t>
                      </w:r>
                    </w:p>
                    <w:p w:rsidR="00E30472" w:rsidRDefault="00E30472">
                      <w:pPr>
                        <w:pStyle w:val="121"/>
                        <w:shd w:val="clear" w:color="auto" w:fill="auto"/>
                        <w:spacing w:line="206" w:lineRule="exact"/>
                        <w:ind w:firstLine="0"/>
                      </w:pPr>
                      <w:r>
                        <w:rPr>
                          <w:rStyle w:val="12Exact9"/>
                        </w:rPr>
                        <w:t>государствен услуги</w:t>
                      </w:r>
                    </w:p>
                  </w:txbxContent>
                </v:textbox>
                <w10:wrap anchorx="margin"/>
              </v:shape>
            </w:pict>
          </mc:Fallback>
        </mc:AlternateContent>
      </w:r>
      <w:r>
        <w:rPr>
          <w:noProof/>
        </w:rPr>
        <mc:AlternateContent>
          <mc:Choice Requires="wps">
            <w:drawing>
              <wp:anchor distT="0" distB="0" distL="63500" distR="63500" simplePos="0" relativeHeight="251722752" behindDoc="0" locked="0" layoutInCell="1" allowOverlap="1">
                <wp:simplePos x="0" y="0"/>
                <wp:positionH relativeFrom="margin">
                  <wp:posOffset>804545</wp:posOffset>
                </wp:positionH>
                <wp:positionV relativeFrom="paragraph">
                  <wp:posOffset>6854190</wp:posOffset>
                </wp:positionV>
                <wp:extent cx="633730" cy="685165"/>
                <wp:effectExtent l="4445" t="0" r="0" b="4445"/>
                <wp:wrapNone/>
                <wp:docPr id="5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730" cy="685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 xml:space="preserve">Назначение даты </w:t>
                            </w:r>
                            <w:r>
                              <w:rPr>
                                <w:rStyle w:val="12Exact"/>
                                <w:color w:val="000000"/>
                              </w:rPr>
                              <w:t xml:space="preserve">и </w:t>
                            </w:r>
                            <w:r>
                              <w:rPr>
                                <w:rStyle w:val="12Exact9"/>
                              </w:rPr>
                              <w:t>времени проведения осмотра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5" o:spid="_x0000_s1088" type="#_x0000_t202" style="position:absolute;margin-left:63.35pt;margin-top:539.7pt;width:49.9pt;height:53.95pt;z-index:2517227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 xml:space="preserve">Назначение даты </w:t>
                      </w:r>
                      <w:r>
                        <w:rPr>
                          <w:rStyle w:val="12Exact"/>
                          <w:color w:val="000000"/>
                        </w:rPr>
                        <w:t xml:space="preserve">и </w:t>
                      </w:r>
                      <w:r>
                        <w:rPr>
                          <w:rStyle w:val="12Exact9"/>
                        </w:rPr>
                        <w:t>времени проведения осмотра</w:t>
                      </w:r>
                    </w:p>
                  </w:txbxContent>
                </v:textbox>
                <w10:wrap anchorx="margin"/>
              </v:shape>
            </w:pict>
          </mc:Fallback>
        </mc:AlternateContent>
      </w:r>
      <w:r>
        <w:rPr>
          <w:noProof/>
        </w:rPr>
        <mc:AlternateContent>
          <mc:Choice Requires="wps">
            <w:drawing>
              <wp:anchor distT="0" distB="0" distL="63500" distR="63500" simplePos="0" relativeHeight="251723776" behindDoc="0" locked="0" layoutInCell="1" allowOverlap="1">
                <wp:simplePos x="0" y="0"/>
                <wp:positionH relativeFrom="margin">
                  <wp:posOffset>2042160</wp:posOffset>
                </wp:positionH>
                <wp:positionV relativeFrom="paragraph">
                  <wp:posOffset>4427855</wp:posOffset>
                </wp:positionV>
                <wp:extent cx="1865630" cy="153670"/>
                <wp:effectExtent l="3810" t="0" r="0" b="0"/>
                <wp:wrapNone/>
                <wp:docPr id="52"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563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2"/>
                                <w:color w:val="000000"/>
                              </w:rPr>
                              <w:t>Рассмотрение документов и сведений</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6" o:spid="_x0000_s1089" type="#_x0000_t202" style="position:absolute;margin-left:160.8pt;margin-top:348.65pt;width:146.9pt;height:12.1pt;z-index:2517237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" filled="f" stroked="f">
                <v:textbox style="mso-fit-shape-to-text:t" inset="0,0,0,0">
                  <w:txbxContent>
                    <w:p w:rsidR="00E30472" w:rsidRDefault="00E30472">
                      <w:pPr>
                        <w:pStyle w:val="121"/>
                        <w:shd w:val="clear" w:color="auto" w:fill="auto"/>
                        <w:spacing w:line="170" w:lineRule="exact"/>
                        <w:ind w:firstLine="0"/>
                        <w:jc w:val="left"/>
                      </w:pPr>
                      <w:r>
                        <w:rPr>
                          <w:rStyle w:val="12Exact2"/>
                          <w:color w:val="000000"/>
                        </w:rPr>
                        <w:t>Рассмотрение документов и сведений</w:t>
                      </w:r>
                    </w:p>
                  </w:txbxContent>
                </v:textbox>
                <w10:wrap anchorx="margin"/>
              </v:shape>
            </w:pict>
          </mc:Fallback>
        </mc:AlternateContent>
      </w:r>
      <w:r>
        <w:rPr>
          <w:noProof/>
        </w:rPr>
        <mc:AlternateContent>
          <mc:Choice Requires="wps">
            <w:drawing>
              <wp:anchor distT="0" distB="0" distL="63500" distR="63500" simplePos="0" relativeHeight="251724800" behindDoc="0" locked="0" layoutInCell="1" allowOverlap="1">
                <wp:simplePos x="0" y="0"/>
                <wp:positionH relativeFrom="margin">
                  <wp:posOffset>1694815</wp:posOffset>
                </wp:positionH>
                <wp:positionV relativeFrom="paragraph">
                  <wp:posOffset>4546600</wp:posOffset>
                </wp:positionV>
                <wp:extent cx="762000" cy="135255"/>
                <wp:effectExtent l="0" t="3175" r="635" b="4445"/>
                <wp:wrapNone/>
                <wp:docPr id="51"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9"/>
                              </w:rPr>
                              <w:t xml:space="preserve">2 </w:t>
                            </w:r>
                            <w:r>
                              <w:rPr>
                                <w:rStyle w:val="12Exact8"/>
                                <w:color w:val="000000"/>
                              </w:rPr>
                              <w:t xml:space="preserve">рабочих </w:t>
                            </w:r>
                            <w:r>
                              <w:rPr>
                                <w:rStyle w:val="12Exact9"/>
                              </w:rPr>
                              <w:t>дня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7" o:spid="_x0000_s1090" type="#_x0000_t202" style="position:absolute;margin-left:133.45pt;margin-top:358pt;width:60pt;height:10.65pt;z-index:2517248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" filled="f" stroked="f">
                <v:textbox style="mso-fit-shape-to-text:t" inset="0,0,0,0">
                  <w:txbxContent>
                    <w:p w:rsidR="00E30472" w:rsidRDefault="00E30472">
                      <w:pPr>
                        <w:pStyle w:val="121"/>
                        <w:shd w:val="clear" w:color="auto" w:fill="auto"/>
                        <w:spacing w:line="170" w:lineRule="exact"/>
                        <w:ind w:firstLine="0"/>
                        <w:jc w:val="left"/>
                      </w:pPr>
                      <w:r>
                        <w:rPr>
                          <w:rStyle w:val="12Exact9"/>
                        </w:rPr>
                        <w:t xml:space="preserve">2 </w:t>
                      </w:r>
                      <w:r>
                        <w:rPr>
                          <w:rStyle w:val="12Exact8"/>
                          <w:color w:val="000000"/>
                        </w:rPr>
                        <w:t xml:space="preserve">рабочих </w:t>
                      </w:r>
                      <w:r>
                        <w:rPr>
                          <w:rStyle w:val="12Exact9"/>
                        </w:rPr>
                        <w:t>дня</w:t>
                      </w:r>
                    </w:p>
                  </w:txbxContent>
                </v:textbox>
                <w10:wrap anchorx="margin"/>
              </v:shape>
            </w:pict>
          </mc:Fallback>
        </mc:AlternateContent>
      </w:r>
      <w:r>
        <w:rPr>
          <w:noProof/>
        </w:rPr>
        <mc:AlternateContent>
          <mc:Choice Requires="wps">
            <w:drawing>
              <wp:anchor distT="0" distB="0" distL="63500" distR="63500" simplePos="0" relativeHeight="251725824" behindDoc="0" locked="0" layoutInCell="1" allowOverlap="1">
                <wp:simplePos x="0" y="0"/>
                <wp:positionH relativeFrom="margin">
                  <wp:posOffset>2597150</wp:posOffset>
                </wp:positionH>
                <wp:positionV relativeFrom="paragraph">
                  <wp:posOffset>4543425</wp:posOffset>
                </wp:positionV>
                <wp:extent cx="682625" cy="1583055"/>
                <wp:effectExtent l="0" t="0" r="0" b="0"/>
                <wp:wrapNone/>
                <wp:docPr id="50"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625" cy="1583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Должностно</w:t>
                            </w:r>
                          </w:p>
                          <w:p w:rsidR="00E30472" w:rsidRDefault="00E30472">
                            <w:pPr>
                              <w:pStyle w:val="121"/>
                              <w:shd w:val="clear" w:color="auto" w:fill="auto"/>
                              <w:spacing w:line="206" w:lineRule="exact"/>
                              <w:ind w:firstLine="0"/>
                              <w:jc w:val="left"/>
                            </w:pPr>
                            <w:r>
                              <w:rPr>
                                <w:rStyle w:val="12Exact9"/>
                              </w:rPr>
                              <w:t>е лицо</w:t>
                            </w:r>
                          </w:p>
                          <w:p w:rsidR="00E30472" w:rsidRDefault="00E30472">
                            <w:pPr>
                              <w:pStyle w:val="121"/>
                              <w:shd w:val="clear" w:color="auto" w:fill="auto"/>
                              <w:spacing w:line="206" w:lineRule="exact"/>
                              <w:ind w:firstLine="0"/>
                              <w:jc w:val="left"/>
                            </w:pPr>
                            <w:r>
                              <w:rPr>
                                <w:rStyle w:val="12Exact9"/>
                              </w:rPr>
                              <w:t>Уполномоче</w:t>
                            </w:r>
                          </w:p>
                          <w:p w:rsidR="00E30472" w:rsidRDefault="00E30472">
                            <w:pPr>
                              <w:pStyle w:val="121"/>
                              <w:shd w:val="clear" w:color="auto" w:fill="auto"/>
                              <w:ind w:firstLine="0"/>
                              <w:jc w:val="left"/>
                            </w:pPr>
                            <w:r>
                              <w:rPr>
                                <w:rStyle w:val="12Exact"/>
                                <w:color w:val="000000"/>
                              </w:rPr>
                              <w:t>иного</w:t>
                            </w:r>
                          </w:p>
                          <w:p w:rsidR="00E30472" w:rsidRDefault="00E30472">
                            <w:pPr>
                              <w:pStyle w:val="121"/>
                              <w:shd w:val="clear" w:color="auto" w:fill="auto"/>
                              <w:ind w:firstLine="0"/>
                              <w:jc w:val="left"/>
                            </w:pPr>
                            <w:r>
                              <w:rPr>
                                <w:rStyle w:val="12Exact9"/>
                              </w:rPr>
                              <w:t>органа,</w:t>
                            </w:r>
                          </w:p>
                          <w:p w:rsidR="00E30472" w:rsidRDefault="00E30472">
                            <w:pPr>
                              <w:pStyle w:val="121"/>
                              <w:shd w:val="clear" w:color="auto" w:fill="auto"/>
                              <w:ind w:firstLine="0"/>
                              <w:jc w:val="left"/>
                            </w:pPr>
                            <w:r>
                              <w:rPr>
                                <w:rStyle w:val="12Exact9"/>
                              </w:rPr>
                              <w:t>ответетвенн</w:t>
                            </w:r>
                          </w:p>
                          <w:p w:rsidR="00E30472" w:rsidRDefault="00E30472">
                            <w:pPr>
                              <w:pStyle w:val="121"/>
                              <w:shd w:val="clear" w:color="auto" w:fill="auto"/>
                              <w:spacing w:line="206" w:lineRule="exact"/>
                              <w:ind w:firstLine="0"/>
                              <w:jc w:val="left"/>
                            </w:pPr>
                            <w:r>
                              <w:rPr>
                                <w:rStyle w:val="12Exact"/>
                                <w:color w:val="000000"/>
                              </w:rPr>
                              <w:t>ое за</w:t>
                            </w:r>
                          </w:p>
                          <w:p w:rsidR="00E30472" w:rsidRDefault="00E30472">
                            <w:pPr>
                              <w:pStyle w:val="121"/>
                              <w:shd w:val="clear" w:color="auto" w:fill="auto"/>
                              <w:spacing w:line="206" w:lineRule="exact"/>
                              <w:ind w:firstLine="0"/>
                              <w:jc w:val="left"/>
                            </w:pPr>
                            <w:r>
                              <w:rPr>
                                <w:rStyle w:val="12Exact9"/>
                              </w:rPr>
                              <w:t>предоставлс</w:t>
                            </w:r>
                          </w:p>
                          <w:p w:rsidR="00E30472" w:rsidRDefault="00E30472">
                            <w:pPr>
                              <w:pStyle w:val="121"/>
                              <w:shd w:val="clear" w:color="auto" w:fill="auto"/>
                              <w:spacing w:line="206" w:lineRule="exact"/>
                              <w:ind w:firstLine="0"/>
                              <w:jc w:val="left"/>
                            </w:pPr>
                            <w:r>
                              <w:rPr>
                                <w:rStyle w:val="12Exact9"/>
                              </w:rPr>
                              <w:t>ние</w:t>
                            </w:r>
                          </w:p>
                          <w:p w:rsidR="00E30472" w:rsidRDefault="00E30472">
                            <w:pPr>
                              <w:pStyle w:val="121"/>
                              <w:shd w:val="clear" w:color="auto" w:fill="auto"/>
                              <w:spacing w:line="206" w:lineRule="exact"/>
                              <w:ind w:firstLine="0"/>
                              <w:jc w:val="left"/>
                            </w:pPr>
                            <w:r>
                              <w:rPr>
                                <w:rStyle w:val="12Exact9"/>
                              </w:rPr>
                              <w:t>государстве</w:t>
                            </w:r>
                          </w:p>
                          <w:p w:rsidR="00E30472" w:rsidRDefault="00E30472">
                            <w:pPr>
                              <w:pStyle w:val="121"/>
                              <w:shd w:val="clear" w:color="auto" w:fill="auto"/>
                              <w:spacing w:line="206" w:lineRule="exact"/>
                              <w:ind w:firstLine="0"/>
                              <w:jc w:val="left"/>
                            </w:pPr>
                            <w:r>
                              <w:rPr>
                                <w:rStyle w:val="12Exact9"/>
                              </w:rPr>
                              <w:t>иной</w:t>
                            </w:r>
                          </w:p>
                          <w:p w:rsidR="00E30472" w:rsidRDefault="00E30472">
                            <w:pPr>
                              <w:pStyle w:val="121"/>
                              <w:shd w:val="clear" w:color="auto" w:fill="auto"/>
                              <w:spacing w:line="170" w:lineRule="exact"/>
                              <w:ind w:firstLine="0"/>
                              <w:jc w:val="left"/>
                            </w:pPr>
                            <w:r>
                              <w:rPr>
                                <w:rStyle w:val="12Exact9"/>
                              </w:rPr>
                              <w:t>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8" o:spid="_x0000_s1091" type="#_x0000_t202" style="position:absolute;margin-left:204.5pt;margin-top:357.75pt;width:53.75pt;height:124.65pt;z-index:25172582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Должностно</w:t>
                      </w:r>
                    </w:p>
                    <w:p w:rsidR="00E30472" w:rsidRDefault="00E30472">
                      <w:pPr>
                        <w:pStyle w:val="121"/>
                        <w:shd w:val="clear" w:color="auto" w:fill="auto"/>
                        <w:spacing w:line="206" w:lineRule="exact"/>
                        <w:ind w:firstLine="0"/>
                        <w:jc w:val="left"/>
                      </w:pPr>
                      <w:r>
                        <w:rPr>
                          <w:rStyle w:val="12Exact9"/>
                        </w:rPr>
                        <w:t>е лицо</w:t>
                      </w:r>
                    </w:p>
                    <w:p w:rsidR="00E30472" w:rsidRDefault="00E30472">
                      <w:pPr>
                        <w:pStyle w:val="121"/>
                        <w:shd w:val="clear" w:color="auto" w:fill="auto"/>
                        <w:spacing w:line="206" w:lineRule="exact"/>
                        <w:ind w:firstLine="0"/>
                        <w:jc w:val="left"/>
                      </w:pPr>
                      <w:r>
                        <w:rPr>
                          <w:rStyle w:val="12Exact9"/>
                        </w:rPr>
                        <w:t>Уполномоче</w:t>
                      </w:r>
                    </w:p>
                    <w:p w:rsidR="00E30472" w:rsidRDefault="00E30472">
                      <w:pPr>
                        <w:pStyle w:val="121"/>
                        <w:shd w:val="clear" w:color="auto" w:fill="auto"/>
                        <w:ind w:firstLine="0"/>
                        <w:jc w:val="left"/>
                      </w:pPr>
                      <w:r>
                        <w:rPr>
                          <w:rStyle w:val="12Exact"/>
                          <w:color w:val="000000"/>
                        </w:rPr>
                        <w:t>иного</w:t>
                      </w:r>
                    </w:p>
                    <w:p w:rsidR="00E30472" w:rsidRDefault="00E30472">
                      <w:pPr>
                        <w:pStyle w:val="121"/>
                        <w:shd w:val="clear" w:color="auto" w:fill="auto"/>
                        <w:ind w:firstLine="0"/>
                        <w:jc w:val="left"/>
                      </w:pPr>
                      <w:r>
                        <w:rPr>
                          <w:rStyle w:val="12Exact9"/>
                        </w:rPr>
                        <w:t>органа,</w:t>
                      </w:r>
                    </w:p>
                    <w:p w:rsidR="00E30472" w:rsidRDefault="00E30472">
                      <w:pPr>
                        <w:pStyle w:val="121"/>
                        <w:shd w:val="clear" w:color="auto" w:fill="auto"/>
                        <w:ind w:firstLine="0"/>
                        <w:jc w:val="left"/>
                      </w:pPr>
                      <w:r>
                        <w:rPr>
                          <w:rStyle w:val="12Exact9"/>
                        </w:rPr>
                        <w:t>ответетвенн</w:t>
                      </w:r>
                    </w:p>
                    <w:p w:rsidR="00E30472" w:rsidRDefault="00E30472">
                      <w:pPr>
                        <w:pStyle w:val="121"/>
                        <w:shd w:val="clear" w:color="auto" w:fill="auto"/>
                        <w:spacing w:line="206" w:lineRule="exact"/>
                        <w:ind w:firstLine="0"/>
                        <w:jc w:val="left"/>
                      </w:pPr>
                      <w:r>
                        <w:rPr>
                          <w:rStyle w:val="12Exact"/>
                          <w:color w:val="000000"/>
                        </w:rPr>
                        <w:t>ое за</w:t>
                      </w:r>
                    </w:p>
                    <w:p w:rsidR="00E30472" w:rsidRDefault="00E30472">
                      <w:pPr>
                        <w:pStyle w:val="121"/>
                        <w:shd w:val="clear" w:color="auto" w:fill="auto"/>
                        <w:spacing w:line="206" w:lineRule="exact"/>
                        <w:ind w:firstLine="0"/>
                        <w:jc w:val="left"/>
                      </w:pPr>
                      <w:r>
                        <w:rPr>
                          <w:rStyle w:val="12Exact9"/>
                        </w:rPr>
                        <w:t>предоставлс</w:t>
                      </w:r>
                    </w:p>
                    <w:p w:rsidR="00E30472" w:rsidRDefault="00E30472">
                      <w:pPr>
                        <w:pStyle w:val="121"/>
                        <w:shd w:val="clear" w:color="auto" w:fill="auto"/>
                        <w:spacing w:line="206" w:lineRule="exact"/>
                        <w:ind w:firstLine="0"/>
                        <w:jc w:val="left"/>
                      </w:pPr>
                      <w:r>
                        <w:rPr>
                          <w:rStyle w:val="12Exact9"/>
                        </w:rPr>
                        <w:t>ние</w:t>
                      </w:r>
                    </w:p>
                    <w:p w:rsidR="00E30472" w:rsidRDefault="00E30472">
                      <w:pPr>
                        <w:pStyle w:val="121"/>
                        <w:shd w:val="clear" w:color="auto" w:fill="auto"/>
                        <w:spacing w:line="206" w:lineRule="exact"/>
                        <w:ind w:firstLine="0"/>
                        <w:jc w:val="left"/>
                      </w:pPr>
                      <w:r>
                        <w:rPr>
                          <w:rStyle w:val="12Exact9"/>
                        </w:rPr>
                        <w:t>государстве</w:t>
                      </w:r>
                    </w:p>
                    <w:p w:rsidR="00E30472" w:rsidRDefault="00E30472">
                      <w:pPr>
                        <w:pStyle w:val="121"/>
                        <w:shd w:val="clear" w:color="auto" w:fill="auto"/>
                        <w:spacing w:line="206" w:lineRule="exact"/>
                        <w:ind w:firstLine="0"/>
                        <w:jc w:val="left"/>
                      </w:pPr>
                      <w:r>
                        <w:rPr>
                          <w:rStyle w:val="12Exact9"/>
                        </w:rPr>
                        <w:t>иной</w:t>
                      </w:r>
                    </w:p>
                    <w:p w:rsidR="00E30472" w:rsidRDefault="00E30472">
                      <w:pPr>
                        <w:pStyle w:val="121"/>
                        <w:shd w:val="clear" w:color="auto" w:fill="auto"/>
                        <w:spacing w:line="170" w:lineRule="exact"/>
                        <w:ind w:firstLine="0"/>
                        <w:jc w:val="left"/>
                      </w:pPr>
                      <w:r>
                        <w:rPr>
                          <w:rStyle w:val="12Exact9"/>
                        </w:rPr>
                        <w:t>услуги</w:t>
                      </w:r>
                    </w:p>
                  </w:txbxContent>
                </v:textbox>
                <w10:wrap anchorx="margin"/>
              </v:shape>
            </w:pict>
          </mc:Fallback>
        </mc:AlternateContent>
      </w:r>
      <w:r>
        <w:rPr>
          <w:noProof/>
        </w:rPr>
        <mc:AlternateContent>
          <mc:Choice Requires="wps">
            <w:drawing>
              <wp:anchor distT="0" distB="0" distL="63500" distR="63500" simplePos="0" relativeHeight="251726848" behindDoc="0" locked="0" layoutInCell="1" allowOverlap="1">
                <wp:simplePos x="0" y="0"/>
                <wp:positionH relativeFrom="margin">
                  <wp:posOffset>3383280</wp:posOffset>
                </wp:positionH>
                <wp:positionV relativeFrom="paragraph">
                  <wp:posOffset>4543425</wp:posOffset>
                </wp:positionV>
                <wp:extent cx="670560" cy="421005"/>
                <wp:effectExtent l="1905" t="0" r="3810" b="0"/>
                <wp:wrapNone/>
                <wp:docPr id="4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421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both"/>
                            </w:pPr>
                            <w:r>
                              <w:rPr>
                                <w:rStyle w:val="12Exact5"/>
                                <w:color w:val="000000"/>
                              </w:rPr>
                              <w:t xml:space="preserve">Уполномоче </w:t>
                            </w:r>
                            <w:r>
                              <w:rPr>
                                <w:rStyle w:val="12Exact8"/>
                                <w:color w:val="000000"/>
                              </w:rPr>
                              <w:t xml:space="preserve">нный </w:t>
                            </w:r>
                            <w:r>
                              <w:rPr>
                                <w:rStyle w:val="12Exact5"/>
                                <w:color w:val="000000"/>
                              </w:rPr>
                              <w:t>орган)</w:t>
                            </w:r>
                          </w:p>
                          <w:p w:rsidR="00E30472" w:rsidRDefault="00E30472">
                            <w:pPr>
                              <w:pStyle w:val="200"/>
                              <w:shd w:val="clear" w:color="auto" w:fill="auto"/>
                              <w:spacing w:line="260" w:lineRule="exact"/>
                            </w:pPr>
                            <w:r>
                              <w:rPr>
                                <w:rStyle w:val="20Exact1"/>
                                <w:color w:val="000000"/>
                              </w:rPr>
                              <w:t>гис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9" o:spid="_x0000_s1092" type="#_x0000_t202" style="position:absolute;margin-left:266.4pt;margin-top:357.75pt;width:52.8pt;height:33.15pt;z-index:25172684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" filled="f" stroked="f">
                <v:textbox style="mso-fit-shape-to-text:t" inset="0,0,0,0">
                  <w:txbxContent>
                    <w:p w:rsidR="00E30472" w:rsidRDefault="00E30472">
                      <w:pPr>
                        <w:pStyle w:val="121"/>
                        <w:shd w:val="clear" w:color="auto" w:fill="auto"/>
                        <w:spacing w:line="206" w:lineRule="exact"/>
                        <w:ind w:firstLine="0"/>
                        <w:jc w:val="both"/>
                      </w:pPr>
                      <w:r>
                        <w:rPr>
                          <w:rStyle w:val="12Exact5"/>
                          <w:color w:val="000000"/>
                        </w:rPr>
                        <w:t xml:space="preserve">Уполномоче </w:t>
                      </w:r>
                      <w:r>
                        <w:rPr>
                          <w:rStyle w:val="12Exact8"/>
                          <w:color w:val="000000"/>
                        </w:rPr>
                        <w:t xml:space="preserve">нный </w:t>
                      </w:r>
                      <w:r>
                        <w:rPr>
                          <w:rStyle w:val="12Exact5"/>
                          <w:color w:val="000000"/>
                        </w:rPr>
                        <w:t>орган)</w:t>
                      </w:r>
                    </w:p>
                    <w:p w:rsidR="00E30472" w:rsidRDefault="00E30472">
                      <w:pPr>
                        <w:pStyle w:val="200"/>
                        <w:shd w:val="clear" w:color="auto" w:fill="auto"/>
                        <w:spacing w:line="260" w:lineRule="exact"/>
                      </w:pPr>
                      <w:r>
                        <w:rPr>
                          <w:rStyle w:val="20Exact1"/>
                          <w:color w:val="000000"/>
                        </w:rPr>
                        <w:t>гис</w:t>
                      </w:r>
                    </w:p>
                  </w:txbxContent>
                </v:textbox>
                <w10:wrap anchorx="margin"/>
              </v:shape>
            </w:pict>
          </mc:Fallback>
        </mc:AlternateContent>
      </w:r>
      <w:r>
        <w:rPr>
          <w:noProof/>
        </w:rPr>
        <mc:AlternateContent>
          <mc:Choice Requires="wps">
            <w:drawing>
              <wp:anchor distT="0" distB="0" distL="63500" distR="63500" simplePos="0" relativeHeight="251727872" behindDoc="0" locked="0" layoutInCell="1" allowOverlap="1">
                <wp:simplePos x="0" y="0"/>
                <wp:positionH relativeFrom="margin">
                  <wp:posOffset>4145280</wp:posOffset>
                </wp:positionH>
                <wp:positionV relativeFrom="paragraph">
                  <wp:posOffset>4531360</wp:posOffset>
                </wp:positionV>
                <wp:extent cx="786130" cy="953135"/>
                <wp:effectExtent l="1905" t="0" r="2540" b="1905"/>
                <wp:wrapNone/>
                <wp:docPr id="48"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130" cy="953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 xml:space="preserve">Наличие или отсутствие оснований для предоставлени </w:t>
                            </w:r>
                            <w:r>
                              <w:rPr>
                                <w:rStyle w:val="12Verdana"/>
                                <w:color w:val="000000"/>
                              </w:rPr>
                              <w:t>я</w:t>
                            </w:r>
                          </w:p>
                          <w:p w:rsidR="00E30472" w:rsidRDefault="00E30472">
                            <w:pPr>
                              <w:pStyle w:val="121"/>
                              <w:shd w:val="clear" w:color="auto" w:fill="auto"/>
                              <w:spacing w:line="206" w:lineRule="exact"/>
                              <w:ind w:firstLine="0"/>
                              <w:jc w:val="left"/>
                            </w:pPr>
                            <w:r>
                              <w:rPr>
                                <w:rStyle w:val="12Exact9"/>
                              </w:rPr>
                              <w:t>гоеударственн ой 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0" o:spid="_x0000_s1093" type="#_x0000_t202" style="position:absolute;margin-left:326.4pt;margin-top:356.8pt;width:61.9pt;height:75.05pt;z-index:25172787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 xml:space="preserve">Наличие или отсутствие оснований для предоставлени </w:t>
                      </w:r>
                      <w:r>
                        <w:rPr>
                          <w:rStyle w:val="12Verdana"/>
                          <w:color w:val="000000"/>
                        </w:rPr>
                        <w:t>я</w:t>
                      </w:r>
                    </w:p>
                    <w:p w:rsidR="00E30472" w:rsidRDefault="00E30472">
                      <w:pPr>
                        <w:pStyle w:val="121"/>
                        <w:shd w:val="clear" w:color="auto" w:fill="auto"/>
                        <w:spacing w:line="206" w:lineRule="exact"/>
                        <w:ind w:firstLine="0"/>
                        <w:jc w:val="left"/>
                      </w:pPr>
                      <w:r>
                        <w:rPr>
                          <w:rStyle w:val="12Exact9"/>
                        </w:rPr>
                        <w:t>гоеударственн ой услуги</w:t>
                      </w:r>
                    </w:p>
                  </w:txbxContent>
                </v:textbox>
                <w10:wrap anchorx="margin"/>
              </v:shape>
            </w:pict>
          </mc:Fallback>
        </mc:AlternateContent>
      </w:r>
      <w:r>
        <w:rPr>
          <w:noProof/>
        </w:rPr>
        <mc:AlternateContent>
          <mc:Choice Requires="wps">
            <w:drawing>
              <wp:anchor distT="0" distB="0" distL="63500" distR="63500" simplePos="0" relativeHeight="251728896" behindDoc="0" locked="0" layoutInCell="1" allowOverlap="1">
                <wp:simplePos x="0" y="0"/>
                <wp:positionH relativeFrom="margin">
                  <wp:posOffset>5035550</wp:posOffset>
                </wp:positionH>
                <wp:positionV relativeFrom="paragraph">
                  <wp:posOffset>4537710</wp:posOffset>
                </wp:positionV>
                <wp:extent cx="829310" cy="944880"/>
                <wp:effectExtent l="0" t="3810" r="2540" b="3810"/>
                <wp:wrapNone/>
                <wp:docPr id="47"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310" cy="944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both"/>
                            </w:pPr>
                            <w:r>
                              <w:rPr>
                                <w:rStyle w:val="12Exact"/>
                                <w:color w:val="000000"/>
                              </w:rPr>
                              <w:t>Подготовка</w:t>
                            </w:r>
                          </w:p>
                          <w:p w:rsidR="00E30472" w:rsidRDefault="00E30472">
                            <w:pPr>
                              <w:pStyle w:val="121"/>
                              <w:shd w:val="clear" w:color="auto" w:fill="auto"/>
                              <w:spacing w:line="206" w:lineRule="exact"/>
                              <w:ind w:firstLine="0"/>
                              <w:jc w:val="both"/>
                            </w:pPr>
                            <w:r>
                              <w:rPr>
                                <w:rStyle w:val="12Exact9"/>
                              </w:rPr>
                              <w:t>проекта</w:t>
                            </w:r>
                          </w:p>
                          <w:p w:rsidR="00E30472" w:rsidRDefault="00E30472">
                            <w:pPr>
                              <w:pStyle w:val="121"/>
                              <w:shd w:val="clear" w:color="auto" w:fill="auto"/>
                              <w:spacing w:line="206" w:lineRule="exact"/>
                              <w:ind w:firstLine="0"/>
                              <w:jc w:val="both"/>
                            </w:pPr>
                            <w:r>
                              <w:rPr>
                                <w:rStyle w:val="12Exact9"/>
                              </w:rPr>
                              <w:t>результата</w:t>
                            </w:r>
                          </w:p>
                          <w:p w:rsidR="00E30472" w:rsidRDefault="00E30472">
                            <w:pPr>
                              <w:pStyle w:val="121"/>
                              <w:shd w:val="clear" w:color="auto" w:fill="auto"/>
                              <w:spacing w:line="206" w:lineRule="exact"/>
                              <w:ind w:firstLine="0"/>
                              <w:jc w:val="both"/>
                            </w:pPr>
                            <w:r>
                              <w:rPr>
                                <w:rStyle w:val="12Exact9"/>
                              </w:rPr>
                              <w:t>предоставлени</w:t>
                            </w:r>
                          </w:p>
                          <w:p w:rsidR="00E30472" w:rsidRDefault="00E30472">
                            <w:pPr>
                              <w:pStyle w:val="19"/>
                              <w:shd w:val="clear" w:color="auto" w:fill="auto"/>
                              <w:jc w:val="both"/>
                            </w:pPr>
                            <w:r>
                              <w:rPr>
                                <w:rStyle w:val="19Exact"/>
                                <w:color w:val="000000"/>
                              </w:rPr>
                              <w:t>я</w:t>
                            </w:r>
                          </w:p>
                          <w:p w:rsidR="00E30472" w:rsidRDefault="00E30472">
                            <w:pPr>
                              <w:pStyle w:val="121"/>
                              <w:shd w:val="clear" w:color="auto" w:fill="auto"/>
                              <w:spacing w:line="206" w:lineRule="exact"/>
                              <w:ind w:firstLine="0"/>
                              <w:jc w:val="both"/>
                            </w:pPr>
                            <w:r>
                              <w:rPr>
                                <w:rStyle w:val="12Exact9"/>
                              </w:rPr>
                              <w:t>государственно й 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1" o:spid="_x0000_s1094" type="#_x0000_t202" style="position:absolute;margin-left:396.5pt;margin-top:357.3pt;width:65.3pt;height:74.4pt;z-index:25172889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" filled="f" stroked="f">
                <v:textbox style="mso-fit-shape-to-text:t" inset="0,0,0,0">
                  <w:txbxContent>
                    <w:p w:rsidR="00E30472" w:rsidRDefault="00E30472">
                      <w:pPr>
                        <w:pStyle w:val="121"/>
                        <w:shd w:val="clear" w:color="auto" w:fill="auto"/>
                        <w:spacing w:line="206" w:lineRule="exact"/>
                        <w:ind w:firstLine="0"/>
                        <w:jc w:val="both"/>
                      </w:pPr>
                      <w:r>
                        <w:rPr>
                          <w:rStyle w:val="12Exact"/>
                          <w:color w:val="000000"/>
                        </w:rPr>
                        <w:t>Подготовка</w:t>
                      </w:r>
                    </w:p>
                    <w:p w:rsidR="00E30472" w:rsidRDefault="00E30472">
                      <w:pPr>
                        <w:pStyle w:val="121"/>
                        <w:shd w:val="clear" w:color="auto" w:fill="auto"/>
                        <w:spacing w:line="206" w:lineRule="exact"/>
                        <w:ind w:firstLine="0"/>
                        <w:jc w:val="both"/>
                      </w:pPr>
                      <w:r>
                        <w:rPr>
                          <w:rStyle w:val="12Exact9"/>
                        </w:rPr>
                        <w:t>проекта</w:t>
                      </w:r>
                    </w:p>
                    <w:p w:rsidR="00E30472" w:rsidRDefault="00E30472">
                      <w:pPr>
                        <w:pStyle w:val="121"/>
                        <w:shd w:val="clear" w:color="auto" w:fill="auto"/>
                        <w:spacing w:line="206" w:lineRule="exact"/>
                        <w:ind w:firstLine="0"/>
                        <w:jc w:val="both"/>
                      </w:pPr>
                      <w:r>
                        <w:rPr>
                          <w:rStyle w:val="12Exact9"/>
                        </w:rPr>
                        <w:t>результата</w:t>
                      </w:r>
                    </w:p>
                    <w:p w:rsidR="00E30472" w:rsidRDefault="00E30472">
                      <w:pPr>
                        <w:pStyle w:val="121"/>
                        <w:shd w:val="clear" w:color="auto" w:fill="auto"/>
                        <w:spacing w:line="206" w:lineRule="exact"/>
                        <w:ind w:firstLine="0"/>
                        <w:jc w:val="both"/>
                      </w:pPr>
                      <w:r>
                        <w:rPr>
                          <w:rStyle w:val="12Exact9"/>
                        </w:rPr>
                        <w:t>предоставлени</w:t>
                      </w:r>
                    </w:p>
                    <w:p w:rsidR="00E30472" w:rsidRDefault="00E30472">
                      <w:pPr>
                        <w:pStyle w:val="19"/>
                        <w:shd w:val="clear" w:color="auto" w:fill="auto"/>
                        <w:jc w:val="both"/>
                      </w:pPr>
                      <w:r>
                        <w:rPr>
                          <w:rStyle w:val="19Exact"/>
                          <w:color w:val="000000"/>
                        </w:rPr>
                        <w:t>я</w:t>
                      </w:r>
                    </w:p>
                    <w:p w:rsidR="00E30472" w:rsidRDefault="00E30472">
                      <w:pPr>
                        <w:pStyle w:val="121"/>
                        <w:shd w:val="clear" w:color="auto" w:fill="auto"/>
                        <w:spacing w:line="206" w:lineRule="exact"/>
                        <w:ind w:firstLine="0"/>
                        <w:jc w:val="both"/>
                      </w:pPr>
                      <w:r>
                        <w:rPr>
                          <w:rStyle w:val="12Exact9"/>
                        </w:rPr>
                        <w:t>государственно й услуги</w:t>
                      </w:r>
                    </w:p>
                  </w:txbxContent>
                </v:textbox>
                <w10:wrap anchorx="margin"/>
              </v:shape>
            </w:pict>
          </mc:Fallback>
        </mc:AlternateContent>
      </w:r>
      <w:r>
        <w:rPr>
          <w:noProof/>
        </w:rPr>
        <mc:AlternateContent>
          <mc:Choice Requires="wps">
            <w:drawing>
              <wp:anchor distT="0" distB="0" distL="63500" distR="63500" simplePos="0" relativeHeight="251729920" behindDoc="0" locked="0" layoutInCell="1" allowOverlap="1">
                <wp:simplePos x="0" y="0"/>
                <wp:positionH relativeFrom="margin">
                  <wp:posOffset>1694815</wp:posOffset>
                </wp:positionH>
                <wp:positionV relativeFrom="paragraph">
                  <wp:posOffset>6866255</wp:posOffset>
                </wp:positionV>
                <wp:extent cx="762000" cy="137795"/>
                <wp:effectExtent l="0" t="0" r="635" b="0"/>
                <wp:wrapNone/>
                <wp:docPr id="4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37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8"/>
                                <w:color w:val="000000"/>
                              </w:rPr>
                              <w:t>2 рабочих дня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2" o:spid="_x0000_s1095" type="#_x0000_t202" style="position:absolute;margin-left:133.45pt;margin-top:540.65pt;width:60pt;height:10.85pt;z-index:25172992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" filled="f" stroked="f">
                <v:textbox style="mso-fit-shape-to-text:t" inset="0,0,0,0">
                  <w:txbxContent>
                    <w:p w:rsidR="00E30472" w:rsidRDefault="00E30472">
                      <w:pPr>
                        <w:pStyle w:val="121"/>
                        <w:shd w:val="clear" w:color="auto" w:fill="auto"/>
                        <w:spacing w:line="170" w:lineRule="exact"/>
                        <w:ind w:firstLine="0"/>
                        <w:jc w:val="left"/>
                      </w:pPr>
                      <w:r>
                        <w:rPr>
                          <w:rStyle w:val="12Exact8"/>
                          <w:color w:val="000000"/>
                        </w:rPr>
                        <w:t>2 рабочих дня</w:t>
                      </w:r>
                    </w:p>
                  </w:txbxContent>
                </v:textbox>
                <w10:wrap anchorx="margin"/>
              </v:shape>
            </w:pict>
          </mc:Fallback>
        </mc:AlternateContent>
      </w:r>
      <w:r>
        <w:rPr>
          <w:noProof/>
        </w:rPr>
        <mc:AlternateContent>
          <mc:Choice Requires="wps">
            <w:drawing>
              <wp:anchor distT="0" distB="0" distL="63500" distR="63500" simplePos="0" relativeHeight="251730944" behindDoc="0" locked="0" layoutInCell="1" allowOverlap="1">
                <wp:simplePos x="0" y="0"/>
                <wp:positionH relativeFrom="margin">
                  <wp:posOffset>12065</wp:posOffset>
                </wp:positionH>
                <wp:positionV relativeFrom="paragraph">
                  <wp:posOffset>8451215</wp:posOffset>
                </wp:positionV>
                <wp:extent cx="237490" cy="125730"/>
                <wp:effectExtent l="2540" t="2540" r="0" b="0"/>
                <wp:wrapNone/>
                <wp:docPr id="4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9"/>
                              </w:rPr>
                              <w:t>нон</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3" o:spid="_x0000_s1096" type="#_x0000_t202" style="position:absolute;margin-left:.95pt;margin-top:665.45pt;width:18.7pt;height:9.9pt;z-index:2517309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" filled="f" stroked="f">
                <v:textbox style="mso-fit-shape-to-text:t" inset="0,0,0,0">
                  <w:txbxContent>
                    <w:p w:rsidR="00E30472" w:rsidRDefault="00E30472">
                      <w:pPr>
                        <w:pStyle w:val="121"/>
                        <w:shd w:val="clear" w:color="auto" w:fill="auto"/>
                        <w:spacing w:line="170" w:lineRule="exact"/>
                        <w:ind w:firstLine="0"/>
                        <w:jc w:val="left"/>
                      </w:pPr>
                      <w:r>
                        <w:rPr>
                          <w:rStyle w:val="12Exact9"/>
                        </w:rPr>
                        <w:t>нон</w:t>
                      </w:r>
                    </w:p>
                  </w:txbxContent>
                </v:textbox>
                <w10:wrap anchorx="margin"/>
              </v:shape>
            </w:pict>
          </mc:Fallback>
        </mc:AlternateContent>
      </w:r>
      <w:r>
        <w:rPr>
          <w:noProof/>
        </w:rPr>
        <mc:AlternateContent>
          <mc:Choice Requires="wps">
            <w:drawing>
              <wp:anchor distT="0" distB="0" distL="63500" distR="63500" simplePos="0" relativeHeight="251731968" behindDoc="0" locked="0" layoutInCell="1" allowOverlap="1">
                <wp:simplePos x="0" y="0"/>
                <wp:positionH relativeFrom="margin">
                  <wp:posOffset>2597150</wp:posOffset>
                </wp:positionH>
                <wp:positionV relativeFrom="paragraph">
                  <wp:posOffset>6859905</wp:posOffset>
                </wp:positionV>
                <wp:extent cx="688975" cy="2376805"/>
                <wp:effectExtent l="0" t="1905" r="0" b="2540"/>
                <wp:wrapNone/>
                <wp:docPr id="4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2376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both"/>
                            </w:pPr>
                            <w:r>
                              <w:rPr>
                                <w:rStyle w:val="12Exact9"/>
                              </w:rPr>
                              <w:t>Должностно</w:t>
                            </w:r>
                          </w:p>
                          <w:p w:rsidR="00E30472" w:rsidRDefault="00E30472">
                            <w:pPr>
                              <w:pStyle w:val="121"/>
                              <w:shd w:val="clear" w:color="auto" w:fill="auto"/>
                              <w:spacing w:line="206" w:lineRule="exact"/>
                              <w:ind w:firstLine="0"/>
                              <w:jc w:val="both"/>
                            </w:pPr>
                            <w:r>
                              <w:rPr>
                                <w:rStyle w:val="12Exact9"/>
                              </w:rPr>
                              <w:t>е лицо</w:t>
                            </w:r>
                          </w:p>
                          <w:p w:rsidR="00E30472" w:rsidRDefault="00E30472">
                            <w:pPr>
                              <w:pStyle w:val="121"/>
                              <w:shd w:val="clear" w:color="auto" w:fill="auto"/>
                              <w:spacing w:line="206" w:lineRule="exact"/>
                              <w:ind w:firstLine="0"/>
                              <w:jc w:val="both"/>
                            </w:pPr>
                            <w:r>
                              <w:rPr>
                                <w:rStyle w:val="12Exact9"/>
                              </w:rPr>
                              <w:t>Уполномоче</w:t>
                            </w:r>
                          </w:p>
                          <w:p w:rsidR="00E30472" w:rsidRDefault="00E30472">
                            <w:pPr>
                              <w:pStyle w:val="121"/>
                              <w:shd w:val="clear" w:color="auto" w:fill="auto"/>
                              <w:spacing w:line="211" w:lineRule="exact"/>
                              <w:ind w:firstLine="0"/>
                              <w:jc w:val="both"/>
                            </w:pPr>
                            <w:r>
                              <w:rPr>
                                <w:rStyle w:val="12Exact"/>
                                <w:color w:val="000000"/>
                              </w:rPr>
                              <w:t>иного</w:t>
                            </w:r>
                          </w:p>
                          <w:p w:rsidR="00E30472" w:rsidRDefault="00E30472">
                            <w:pPr>
                              <w:pStyle w:val="121"/>
                              <w:shd w:val="clear" w:color="auto" w:fill="auto"/>
                              <w:spacing w:line="211" w:lineRule="exact"/>
                              <w:ind w:firstLine="0"/>
                              <w:jc w:val="both"/>
                            </w:pPr>
                            <w:r>
                              <w:rPr>
                                <w:rStyle w:val="12Exact9"/>
                              </w:rPr>
                              <w:t>органа,</w:t>
                            </w:r>
                          </w:p>
                          <w:p w:rsidR="00E30472" w:rsidRDefault="00E30472">
                            <w:pPr>
                              <w:pStyle w:val="121"/>
                              <w:shd w:val="clear" w:color="auto" w:fill="auto"/>
                              <w:spacing w:line="211" w:lineRule="exact"/>
                              <w:ind w:firstLine="0"/>
                              <w:jc w:val="both"/>
                            </w:pPr>
                            <w:r>
                              <w:rPr>
                                <w:rStyle w:val="12Exact9"/>
                              </w:rPr>
                              <w:t>ответетвенн</w:t>
                            </w:r>
                          </w:p>
                          <w:p w:rsidR="00E30472" w:rsidRDefault="00E30472">
                            <w:pPr>
                              <w:pStyle w:val="121"/>
                              <w:shd w:val="clear" w:color="auto" w:fill="auto"/>
                              <w:spacing w:line="170" w:lineRule="exact"/>
                              <w:ind w:firstLine="0"/>
                              <w:jc w:val="both"/>
                            </w:pPr>
                            <w:r>
                              <w:rPr>
                                <w:rStyle w:val="12Exact"/>
                                <w:color w:val="000000"/>
                              </w:rPr>
                              <w:t>ое за</w:t>
                            </w:r>
                          </w:p>
                          <w:p w:rsidR="00E30472" w:rsidRDefault="00E30472">
                            <w:pPr>
                              <w:pStyle w:val="121"/>
                              <w:shd w:val="clear" w:color="auto" w:fill="auto"/>
                              <w:spacing w:line="202" w:lineRule="exact"/>
                              <w:ind w:firstLine="0"/>
                              <w:jc w:val="both"/>
                            </w:pPr>
                            <w:r>
                              <w:rPr>
                                <w:rStyle w:val="12Exact9"/>
                              </w:rPr>
                              <w:t>предоставлс</w:t>
                            </w:r>
                          </w:p>
                          <w:p w:rsidR="00E30472" w:rsidRDefault="00E30472">
                            <w:pPr>
                              <w:pStyle w:val="121"/>
                              <w:shd w:val="clear" w:color="auto" w:fill="auto"/>
                              <w:spacing w:line="202" w:lineRule="exact"/>
                              <w:ind w:firstLine="0"/>
                              <w:jc w:val="both"/>
                            </w:pPr>
                            <w:r>
                              <w:rPr>
                                <w:rStyle w:val="12Exact9"/>
                              </w:rPr>
                              <w:t>ние</w:t>
                            </w:r>
                          </w:p>
                          <w:p w:rsidR="00E30472" w:rsidRDefault="00E30472">
                            <w:pPr>
                              <w:pStyle w:val="121"/>
                              <w:shd w:val="clear" w:color="auto" w:fill="auto"/>
                              <w:spacing w:line="202" w:lineRule="exact"/>
                              <w:ind w:firstLine="0"/>
                              <w:jc w:val="both"/>
                            </w:pPr>
                            <w:r>
                              <w:rPr>
                                <w:rStyle w:val="12Exact9"/>
                              </w:rPr>
                              <w:t xml:space="preserve">государстве иной услуги; Руководител </w:t>
                            </w:r>
                            <w:r>
                              <w:rPr>
                                <w:rStyle w:val="12Exact"/>
                                <w:color w:val="000000"/>
                              </w:rPr>
                              <w:t>ь</w:t>
                            </w:r>
                          </w:p>
                          <w:p w:rsidR="00E30472" w:rsidRDefault="00E30472">
                            <w:pPr>
                              <w:pStyle w:val="121"/>
                              <w:shd w:val="clear" w:color="auto" w:fill="auto"/>
                              <w:spacing w:line="202" w:lineRule="exact"/>
                              <w:ind w:firstLine="0"/>
                              <w:jc w:val="both"/>
                            </w:pPr>
                            <w:r>
                              <w:rPr>
                                <w:rStyle w:val="12Exact9"/>
                              </w:rPr>
                              <w:t>Уполномоче</w:t>
                            </w:r>
                          </w:p>
                          <w:p w:rsidR="00E30472" w:rsidRDefault="00E30472">
                            <w:pPr>
                              <w:pStyle w:val="121"/>
                              <w:shd w:val="clear" w:color="auto" w:fill="auto"/>
                              <w:spacing w:line="202" w:lineRule="exact"/>
                              <w:ind w:firstLine="0"/>
                              <w:jc w:val="both"/>
                            </w:pPr>
                            <w:r>
                              <w:rPr>
                                <w:rStyle w:val="12Exact9"/>
                              </w:rPr>
                              <w:t>иного</w:t>
                            </w:r>
                          </w:p>
                          <w:p w:rsidR="00E30472" w:rsidRDefault="00E30472">
                            <w:pPr>
                              <w:pStyle w:val="121"/>
                              <w:shd w:val="clear" w:color="auto" w:fill="auto"/>
                              <w:spacing w:line="202" w:lineRule="exact"/>
                              <w:ind w:firstLine="0"/>
                              <w:jc w:val="both"/>
                            </w:pPr>
                            <w:r>
                              <w:rPr>
                                <w:rStyle w:val="12Exact9"/>
                              </w:rPr>
                              <w:t>органа)или</w:t>
                            </w:r>
                          </w:p>
                          <w:p w:rsidR="00E30472" w:rsidRDefault="00E30472">
                            <w:pPr>
                              <w:pStyle w:val="121"/>
                              <w:shd w:val="clear" w:color="auto" w:fill="auto"/>
                              <w:spacing w:line="202" w:lineRule="exact"/>
                              <w:ind w:firstLine="0"/>
                              <w:jc w:val="both"/>
                            </w:pPr>
                            <w:r>
                              <w:rPr>
                                <w:rStyle w:val="12Exact9"/>
                              </w:rPr>
                              <w:t>иное</w:t>
                            </w:r>
                          </w:p>
                          <w:p w:rsidR="00E30472" w:rsidRDefault="00E30472">
                            <w:pPr>
                              <w:pStyle w:val="121"/>
                              <w:shd w:val="clear" w:color="auto" w:fill="auto"/>
                              <w:spacing w:line="202" w:lineRule="exact"/>
                              <w:ind w:firstLine="0"/>
                              <w:jc w:val="both"/>
                            </w:pPr>
                            <w:r>
                              <w:rPr>
                                <w:rStyle w:val="12Exact9"/>
                              </w:rPr>
                              <w:t>уполномоче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4" o:spid="_x0000_s1097" type="#_x0000_t202" style="position:absolute;margin-left:204.5pt;margin-top:540.15pt;width:54.25pt;height:187.15pt;z-index:25173196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cDsQIAAL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" filled="f" stroked="f">
                <v:textbox style="mso-fit-shape-to-text:t" inset="0,0,0,0">
                  <w:txbxContent>
                    <w:p w:rsidR="00E30472" w:rsidRDefault="00E30472">
                      <w:pPr>
                        <w:pStyle w:val="121"/>
                        <w:shd w:val="clear" w:color="auto" w:fill="auto"/>
                        <w:spacing w:line="206" w:lineRule="exact"/>
                        <w:ind w:firstLine="0"/>
                        <w:jc w:val="both"/>
                      </w:pPr>
                      <w:r>
                        <w:rPr>
                          <w:rStyle w:val="12Exact9"/>
                        </w:rPr>
                        <w:t>Должностно</w:t>
                      </w:r>
                    </w:p>
                    <w:p w:rsidR="00E30472" w:rsidRDefault="00E30472">
                      <w:pPr>
                        <w:pStyle w:val="121"/>
                        <w:shd w:val="clear" w:color="auto" w:fill="auto"/>
                        <w:spacing w:line="206" w:lineRule="exact"/>
                        <w:ind w:firstLine="0"/>
                        <w:jc w:val="both"/>
                      </w:pPr>
                      <w:r>
                        <w:rPr>
                          <w:rStyle w:val="12Exact9"/>
                        </w:rPr>
                        <w:t>е лицо</w:t>
                      </w:r>
                    </w:p>
                    <w:p w:rsidR="00E30472" w:rsidRDefault="00E30472">
                      <w:pPr>
                        <w:pStyle w:val="121"/>
                        <w:shd w:val="clear" w:color="auto" w:fill="auto"/>
                        <w:spacing w:line="206" w:lineRule="exact"/>
                        <w:ind w:firstLine="0"/>
                        <w:jc w:val="both"/>
                      </w:pPr>
                      <w:r>
                        <w:rPr>
                          <w:rStyle w:val="12Exact9"/>
                        </w:rPr>
                        <w:t>Уполномоче</w:t>
                      </w:r>
                    </w:p>
                    <w:p w:rsidR="00E30472" w:rsidRDefault="00E30472">
                      <w:pPr>
                        <w:pStyle w:val="121"/>
                        <w:shd w:val="clear" w:color="auto" w:fill="auto"/>
                        <w:spacing w:line="211" w:lineRule="exact"/>
                        <w:ind w:firstLine="0"/>
                        <w:jc w:val="both"/>
                      </w:pPr>
                      <w:r>
                        <w:rPr>
                          <w:rStyle w:val="12Exact"/>
                          <w:color w:val="000000"/>
                        </w:rPr>
                        <w:t>иного</w:t>
                      </w:r>
                    </w:p>
                    <w:p w:rsidR="00E30472" w:rsidRDefault="00E30472">
                      <w:pPr>
                        <w:pStyle w:val="121"/>
                        <w:shd w:val="clear" w:color="auto" w:fill="auto"/>
                        <w:spacing w:line="211" w:lineRule="exact"/>
                        <w:ind w:firstLine="0"/>
                        <w:jc w:val="both"/>
                      </w:pPr>
                      <w:r>
                        <w:rPr>
                          <w:rStyle w:val="12Exact9"/>
                        </w:rPr>
                        <w:t>органа,</w:t>
                      </w:r>
                    </w:p>
                    <w:p w:rsidR="00E30472" w:rsidRDefault="00E30472">
                      <w:pPr>
                        <w:pStyle w:val="121"/>
                        <w:shd w:val="clear" w:color="auto" w:fill="auto"/>
                        <w:spacing w:line="211" w:lineRule="exact"/>
                        <w:ind w:firstLine="0"/>
                        <w:jc w:val="both"/>
                      </w:pPr>
                      <w:r>
                        <w:rPr>
                          <w:rStyle w:val="12Exact9"/>
                        </w:rPr>
                        <w:t>ответетвенн</w:t>
                      </w:r>
                    </w:p>
                    <w:p w:rsidR="00E30472" w:rsidRDefault="00E30472">
                      <w:pPr>
                        <w:pStyle w:val="121"/>
                        <w:shd w:val="clear" w:color="auto" w:fill="auto"/>
                        <w:spacing w:line="170" w:lineRule="exact"/>
                        <w:ind w:firstLine="0"/>
                        <w:jc w:val="both"/>
                      </w:pPr>
                      <w:r>
                        <w:rPr>
                          <w:rStyle w:val="12Exact"/>
                          <w:color w:val="000000"/>
                        </w:rPr>
                        <w:t>ое за</w:t>
                      </w:r>
                    </w:p>
                    <w:p w:rsidR="00E30472" w:rsidRDefault="00E30472">
                      <w:pPr>
                        <w:pStyle w:val="121"/>
                        <w:shd w:val="clear" w:color="auto" w:fill="auto"/>
                        <w:spacing w:line="202" w:lineRule="exact"/>
                        <w:ind w:firstLine="0"/>
                        <w:jc w:val="both"/>
                      </w:pPr>
                      <w:r>
                        <w:rPr>
                          <w:rStyle w:val="12Exact9"/>
                        </w:rPr>
                        <w:t>предоставлс</w:t>
                      </w:r>
                    </w:p>
                    <w:p w:rsidR="00E30472" w:rsidRDefault="00E30472">
                      <w:pPr>
                        <w:pStyle w:val="121"/>
                        <w:shd w:val="clear" w:color="auto" w:fill="auto"/>
                        <w:spacing w:line="202" w:lineRule="exact"/>
                        <w:ind w:firstLine="0"/>
                        <w:jc w:val="both"/>
                      </w:pPr>
                      <w:r>
                        <w:rPr>
                          <w:rStyle w:val="12Exact9"/>
                        </w:rPr>
                        <w:t>ние</w:t>
                      </w:r>
                    </w:p>
                    <w:p w:rsidR="00E30472" w:rsidRDefault="00E30472">
                      <w:pPr>
                        <w:pStyle w:val="121"/>
                        <w:shd w:val="clear" w:color="auto" w:fill="auto"/>
                        <w:spacing w:line="202" w:lineRule="exact"/>
                        <w:ind w:firstLine="0"/>
                        <w:jc w:val="both"/>
                      </w:pPr>
                      <w:r>
                        <w:rPr>
                          <w:rStyle w:val="12Exact9"/>
                        </w:rPr>
                        <w:t xml:space="preserve">государстве иной услуги; Руководител </w:t>
                      </w:r>
                      <w:r>
                        <w:rPr>
                          <w:rStyle w:val="12Exact"/>
                          <w:color w:val="000000"/>
                        </w:rPr>
                        <w:t>ь</w:t>
                      </w:r>
                    </w:p>
                    <w:p w:rsidR="00E30472" w:rsidRDefault="00E30472">
                      <w:pPr>
                        <w:pStyle w:val="121"/>
                        <w:shd w:val="clear" w:color="auto" w:fill="auto"/>
                        <w:spacing w:line="202" w:lineRule="exact"/>
                        <w:ind w:firstLine="0"/>
                        <w:jc w:val="both"/>
                      </w:pPr>
                      <w:r>
                        <w:rPr>
                          <w:rStyle w:val="12Exact9"/>
                        </w:rPr>
                        <w:t>Уполномоче</w:t>
                      </w:r>
                    </w:p>
                    <w:p w:rsidR="00E30472" w:rsidRDefault="00E30472">
                      <w:pPr>
                        <w:pStyle w:val="121"/>
                        <w:shd w:val="clear" w:color="auto" w:fill="auto"/>
                        <w:spacing w:line="202" w:lineRule="exact"/>
                        <w:ind w:firstLine="0"/>
                        <w:jc w:val="both"/>
                      </w:pPr>
                      <w:r>
                        <w:rPr>
                          <w:rStyle w:val="12Exact9"/>
                        </w:rPr>
                        <w:t>иного</w:t>
                      </w:r>
                    </w:p>
                    <w:p w:rsidR="00E30472" w:rsidRDefault="00E30472">
                      <w:pPr>
                        <w:pStyle w:val="121"/>
                        <w:shd w:val="clear" w:color="auto" w:fill="auto"/>
                        <w:spacing w:line="202" w:lineRule="exact"/>
                        <w:ind w:firstLine="0"/>
                        <w:jc w:val="both"/>
                      </w:pPr>
                      <w:r>
                        <w:rPr>
                          <w:rStyle w:val="12Exact9"/>
                        </w:rPr>
                        <w:t>органа)или</w:t>
                      </w:r>
                    </w:p>
                    <w:p w:rsidR="00E30472" w:rsidRDefault="00E30472">
                      <w:pPr>
                        <w:pStyle w:val="121"/>
                        <w:shd w:val="clear" w:color="auto" w:fill="auto"/>
                        <w:spacing w:line="202" w:lineRule="exact"/>
                        <w:ind w:firstLine="0"/>
                        <w:jc w:val="both"/>
                      </w:pPr>
                      <w:r>
                        <w:rPr>
                          <w:rStyle w:val="12Exact9"/>
                        </w:rPr>
                        <w:t>иное</w:t>
                      </w:r>
                    </w:p>
                    <w:p w:rsidR="00E30472" w:rsidRDefault="00E30472">
                      <w:pPr>
                        <w:pStyle w:val="121"/>
                        <w:shd w:val="clear" w:color="auto" w:fill="auto"/>
                        <w:spacing w:line="202" w:lineRule="exact"/>
                        <w:ind w:firstLine="0"/>
                        <w:jc w:val="both"/>
                      </w:pPr>
                      <w:r>
                        <w:rPr>
                          <w:rStyle w:val="12Exact9"/>
                        </w:rPr>
                        <w:t>уполномоче</w:t>
                      </w:r>
                    </w:p>
                  </w:txbxContent>
                </v:textbox>
                <w10:wrap anchorx="margin"/>
              </v:shape>
            </w:pict>
          </mc:Fallback>
        </mc:AlternateContent>
      </w:r>
      <w:r>
        <w:rPr>
          <w:noProof/>
        </w:rPr>
        <mc:AlternateContent>
          <mc:Choice Requires="wps">
            <w:drawing>
              <wp:anchor distT="0" distB="0" distL="63500" distR="63500" simplePos="0" relativeHeight="251732992" behindDoc="0" locked="0" layoutInCell="1" allowOverlap="1">
                <wp:simplePos x="0" y="0"/>
                <wp:positionH relativeFrom="margin">
                  <wp:posOffset>3383280</wp:posOffset>
                </wp:positionH>
                <wp:positionV relativeFrom="paragraph">
                  <wp:posOffset>6859905</wp:posOffset>
                </wp:positionV>
                <wp:extent cx="670560" cy="420370"/>
                <wp:effectExtent l="1905" t="1905" r="3810" b="0"/>
                <wp:wrapNone/>
                <wp:docPr id="43"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both"/>
                            </w:pPr>
                            <w:r>
                              <w:rPr>
                                <w:rStyle w:val="12Exact5"/>
                                <w:color w:val="000000"/>
                              </w:rPr>
                              <w:t xml:space="preserve">Уполномоче </w:t>
                            </w:r>
                            <w:r>
                              <w:rPr>
                                <w:rStyle w:val="12Exact8"/>
                                <w:color w:val="000000"/>
                              </w:rPr>
                              <w:t xml:space="preserve">нный </w:t>
                            </w:r>
                            <w:r>
                              <w:rPr>
                                <w:rStyle w:val="12Exact5"/>
                                <w:color w:val="000000"/>
                              </w:rPr>
                              <w:t>орган) / ГИС</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5" o:spid="_x0000_s1098" type="#_x0000_t202" style="position:absolute;margin-left:266.4pt;margin-top:540.15pt;width:52.8pt;height:33.1pt;z-index:2517329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" filled="f" stroked="f">
                <v:textbox style="mso-fit-shape-to-text:t" inset="0,0,0,0">
                  <w:txbxContent>
                    <w:p w:rsidR="00E30472" w:rsidRDefault="00E30472">
                      <w:pPr>
                        <w:pStyle w:val="121"/>
                        <w:shd w:val="clear" w:color="auto" w:fill="auto"/>
                        <w:spacing w:line="206" w:lineRule="exact"/>
                        <w:ind w:firstLine="0"/>
                        <w:jc w:val="both"/>
                      </w:pPr>
                      <w:r>
                        <w:rPr>
                          <w:rStyle w:val="12Exact5"/>
                          <w:color w:val="000000"/>
                        </w:rPr>
                        <w:t xml:space="preserve">Уполномоче </w:t>
                      </w:r>
                      <w:r>
                        <w:rPr>
                          <w:rStyle w:val="12Exact8"/>
                          <w:color w:val="000000"/>
                        </w:rPr>
                        <w:t xml:space="preserve">нный </w:t>
                      </w:r>
                      <w:r>
                        <w:rPr>
                          <w:rStyle w:val="12Exact5"/>
                          <w:color w:val="000000"/>
                        </w:rPr>
                        <w:t>орган) / ГИС</w:t>
                      </w:r>
                    </w:p>
                  </w:txbxContent>
                </v:textbox>
                <w10:wrap anchorx="margin"/>
              </v:shape>
            </w:pict>
          </mc:Fallback>
        </mc:AlternateContent>
      </w:r>
      <w:r>
        <w:rPr>
          <w:noProof/>
        </w:rPr>
        <mc:AlternateContent>
          <mc:Choice Requires="wps">
            <w:drawing>
              <wp:anchor distT="0" distB="0" distL="63500" distR="63500" simplePos="0" relativeHeight="251734016" behindDoc="0" locked="0" layoutInCell="1" allowOverlap="1">
                <wp:simplePos x="0" y="0"/>
                <wp:positionH relativeFrom="margin">
                  <wp:posOffset>4145280</wp:posOffset>
                </wp:positionH>
                <wp:positionV relativeFrom="paragraph">
                  <wp:posOffset>6854190</wp:posOffset>
                </wp:positionV>
                <wp:extent cx="786130" cy="1343660"/>
                <wp:effectExtent l="1905" t="0" r="2540" b="3175"/>
                <wp:wrapNone/>
                <wp:docPr id="4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130" cy="1343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left="440" w:hanging="440"/>
                              <w:jc w:val="left"/>
                            </w:pPr>
                            <w:r>
                              <w:rPr>
                                <w:rStyle w:val="12Exact"/>
                                <w:color w:val="000000"/>
                              </w:rPr>
                              <w:t>По</w:t>
                            </w:r>
                          </w:p>
                          <w:p w:rsidR="00E30472" w:rsidRDefault="00E30472">
                            <w:pPr>
                              <w:pStyle w:val="121"/>
                              <w:shd w:val="clear" w:color="auto" w:fill="auto"/>
                              <w:spacing w:line="206" w:lineRule="exact"/>
                              <w:ind w:firstLine="0"/>
                              <w:jc w:val="left"/>
                            </w:pPr>
                            <w:r>
                              <w:rPr>
                                <w:rStyle w:val="12Exact9"/>
                              </w:rPr>
                              <w:t xml:space="preserve">результатам осмотра * заличие или отсутствие оснований </w:t>
                            </w:r>
                            <w:r>
                              <w:rPr>
                                <w:rStyle w:val="12Exact6"/>
                                <w:color w:val="000000"/>
                              </w:rPr>
                              <w:t xml:space="preserve">для </w:t>
                            </w:r>
                            <w:r>
                              <w:rPr>
                                <w:rStyle w:val="12Exact9"/>
                              </w:rPr>
                              <w:t>(релоставлени я</w:t>
                            </w:r>
                          </w:p>
                          <w:p w:rsidR="00E30472" w:rsidRDefault="00E30472">
                            <w:pPr>
                              <w:pStyle w:val="121"/>
                              <w:shd w:val="clear" w:color="auto" w:fill="auto"/>
                              <w:spacing w:line="206" w:lineRule="exact"/>
                              <w:ind w:left="440" w:hanging="440"/>
                              <w:jc w:val="left"/>
                            </w:pPr>
                            <w:r>
                              <w:rPr>
                                <w:rStyle w:val="12Exact9"/>
                              </w:rPr>
                              <w:t>гоеударственн 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6" o:spid="_x0000_s1099" type="#_x0000_t202" style="position:absolute;margin-left:326.4pt;margin-top:539.7pt;width:61.9pt;height:105.8pt;z-index:2517340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" filled="f" stroked="f">
                <v:textbox style="mso-fit-shape-to-text:t" inset="0,0,0,0">
                  <w:txbxContent>
                    <w:p w:rsidR="00E30472" w:rsidRDefault="00E30472">
                      <w:pPr>
                        <w:pStyle w:val="121"/>
                        <w:shd w:val="clear" w:color="auto" w:fill="auto"/>
                        <w:spacing w:line="206" w:lineRule="exact"/>
                        <w:ind w:left="440" w:hanging="440"/>
                        <w:jc w:val="left"/>
                      </w:pPr>
                      <w:r>
                        <w:rPr>
                          <w:rStyle w:val="12Exact"/>
                          <w:color w:val="000000"/>
                        </w:rPr>
                        <w:t>По</w:t>
                      </w:r>
                    </w:p>
                    <w:p w:rsidR="00E30472" w:rsidRDefault="00E30472">
                      <w:pPr>
                        <w:pStyle w:val="121"/>
                        <w:shd w:val="clear" w:color="auto" w:fill="auto"/>
                        <w:spacing w:line="206" w:lineRule="exact"/>
                        <w:ind w:firstLine="0"/>
                        <w:jc w:val="left"/>
                      </w:pPr>
                      <w:r>
                        <w:rPr>
                          <w:rStyle w:val="12Exact9"/>
                        </w:rPr>
                        <w:t xml:space="preserve">результатам осмотра * заличие или отсутствие оснований </w:t>
                      </w:r>
                      <w:r>
                        <w:rPr>
                          <w:rStyle w:val="12Exact6"/>
                          <w:color w:val="000000"/>
                        </w:rPr>
                        <w:t xml:space="preserve">для </w:t>
                      </w:r>
                      <w:r>
                        <w:rPr>
                          <w:rStyle w:val="12Exact9"/>
                        </w:rPr>
                        <w:t>(релоставлени я</w:t>
                      </w:r>
                    </w:p>
                    <w:p w:rsidR="00E30472" w:rsidRDefault="00E30472">
                      <w:pPr>
                        <w:pStyle w:val="121"/>
                        <w:shd w:val="clear" w:color="auto" w:fill="auto"/>
                        <w:spacing w:line="206" w:lineRule="exact"/>
                        <w:ind w:left="440" w:hanging="440"/>
                        <w:jc w:val="left"/>
                      </w:pPr>
                      <w:r>
                        <w:rPr>
                          <w:rStyle w:val="12Exact9"/>
                        </w:rPr>
                        <w:t>гоеударственн услуги</w:t>
                      </w:r>
                    </w:p>
                  </w:txbxContent>
                </v:textbox>
                <w10:wrap anchorx="margin"/>
              </v:shape>
            </w:pict>
          </mc:Fallback>
        </mc:AlternateContent>
      </w:r>
      <w:r>
        <w:rPr>
          <w:noProof/>
        </w:rPr>
        <mc:AlternateContent>
          <mc:Choice Requires="wps">
            <w:drawing>
              <wp:anchor distT="0" distB="0" distL="63500" distR="63500" simplePos="0" relativeHeight="251735040" behindDoc="0" locked="0" layoutInCell="1" allowOverlap="1">
                <wp:simplePos x="0" y="0"/>
                <wp:positionH relativeFrom="margin">
                  <wp:posOffset>4157345</wp:posOffset>
                </wp:positionH>
                <wp:positionV relativeFrom="paragraph">
                  <wp:posOffset>8018145</wp:posOffset>
                </wp:positionV>
                <wp:extent cx="170815" cy="183515"/>
                <wp:effectExtent l="4445" t="0" r="0" b="0"/>
                <wp:wrapNone/>
                <wp:docPr id="4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15" cy="183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21"/>
                              <w:shd w:val="clear" w:color="auto" w:fill="auto"/>
                              <w:spacing w:before="0" w:line="260" w:lineRule="exact"/>
                              <w:ind w:firstLine="0"/>
                              <w:jc w:val="left"/>
                            </w:pPr>
                            <w:r>
                              <w:rPr>
                                <w:rStyle w:val="2Exact10"/>
                                <w:color w:val="000000"/>
                              </w:rPr>
                              <w:t>ои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7" o:spid="_x0000_s1100" type="#_x0000_t202" style="position:absolute;margin-left:327.35pt;margin-top:631.35pt;width:13.45pt;height:14.45pt;z-index:2517350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" filled="f" stroked="f">
                <v:textbox style="mso-fit-shape-to-text:t" inset="0,0,0,0">
                  <w:txbxContent>
                    <w:p w:rsidR="00E30472" w:rsidRDefault="00E30472">
                      <w:pPr>
                        <w:pStyle w:val="21"/>
                        <w:shd w:val="clear" w:color="auto" w:fill="auto"/>
                        <w:spacing w:before="0" w:line="260" w:lineRule="exact"/>
                        <w:ind w:firstLine="0"/>
                        <w:jc w:val="left"/>
                      </w:pPr>
                      <w:r>
                        <w:rPr>
                          <w:rStyle w:val="2Exact10"/>
                          <w:color w:val="000000"/>
                        </w:rPr>
                        <w:t>ои</w:t>
                      </w:r>
                    </w:p>
                  </w:txbxContent>
                </v:textbox>
                <w10:wrap anchorx="margin"/>
              </v:shape>
            </w:pict>
          </mc:Fallback>
        </mc:AlternateContent>
      </w:r>
      <w:r>
        <w:rPr>
          <w:noProof/>
        </w:rPr>
        <mc:AlternateContent>
          <mc:Choice Requires="wps">
            <w:drawing>
              <wp:anchor distT="0" distB="0" distL="63500" distR="63500" simplePos="0" relativeHeight="251736064" behindDoc="0" locked="0" layoutInCell="1" allowOverlap="1">
                <wp:simplePos x="0" y="0"/>
                <wp:positionH relativeFrom="margin">
                  <wp:posOffset>5035550</wp:posOffset>
                </wp:positionH>
                <wp:positionV relativeFrom="paragraph">
                  <wp:posOffset>6851015</wp:posOffset>
                </wp:positionV>
                <wp:extent cx="829310" cy="953770"/>
                <wp:effectExtent l="0" t="2540" r="2540" b="0"/>
                <wp:wrapNone/>
                <wp:docPr id="4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9310" cy="953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
                                <w:color w:val="000000"/>
                              </w:rPr>
                              <w:t>Подготовка</w:t>
                            </w:r>
                          </w:p>
                          <w:p w:rsidR="00E30472" w:rsidRDefault="00E30472">
                            <w:pPr>
                              <w:pStyle w:val="121"/>
                              <w:shd w:val="clear" w:color="auto" w:fill="auto"/>
                              <w:spacing w:line="206" w:lineRule="exact"/>
                              <w:ind w:firstLine="0"/>
                              <w:jc w:val="left"/>
                            </w:pPr>
                            <w:r>
                              <w:rPr>
                                <w:rStyle w:val="12Exact9"/>
                              </w:rPr>
                              <w:t>проекта</w:t>
                            </w:r>
                          </w:p>
                          <w:p w:rsidR="00E30472" w:rsidRDefault="00E30472">
                            <w:pPr>
                              <w:pStyle w:val="121"/>
                              <w:shd w:val="clear" w:color="auto" w:fill="auto"/>
                              <w:spacing w:line="206" w:lineRule="exact"/>
                              <w:ind w:firstLine="0"/>
                              <w:jc w:val="left"/>
                            </w:pPr>
                            <w:r>
                              <w:rPr>
                                <w:rStyle w:val="12Exact9"/>
                              </w:rPr>
                              <w:t>результата</w:t>
                            </w:r>
                          </w:p>
                          <w:p w:rsidR="00E30472" w:rsidRDefault="00E30472">
                            <w:pPr>
                              <w:pStyle w:val="121"/>
                              <w:shd w:val="clear" w:color="auto" w:fill="auto"/>
                              <w:spacing w:line="206" w:lineRule="exact"/>
                              <w:ind w:firstLine="0"/>
                              <w:jc w:val="left"/>
                            </w:pPr>
                            <w:r>
                              <w:rPr>
                                <w:rStyle w:val="12Exact9"/>
                              </w:rPr>
                              <w:t>предоставлени</w:t>
                            </w:r>
                          </w:p>
                          <w:p w:rsidR="00E30472" w:rsidRDefault="00E30472">
                            <w:pPr>
                              <w:pStyle w:val="121"/>
                              <w:shd w:val="clear" w:color="auto" w:fill="auto"/>
                              <w:spacing w:line="206" w:lineRule="exact"/>
                              <w:ind w:firstLine="0"/>
                              <w:jc w:val="left"/>
                            </w:pPr>
                            <w:r>
                              <w:rPr>
                                <w:rStyle w:val="12Exact"/>
                                <w:color w:val="000000"/>
                              </w:rPr>
                              <w:t>я</w:t>
                            </w:r>
                          </w:p>
                          <w:p w:rsidR="00E30472" w:rsidRDefault="00E30472">
                            <w:pPr>
                              <w:pStyle w:val="121"/>
                              <w:shd w:val="clear" w:color="auto" w:fill="auto"/>
                              <w:spacing w:line="206" w:lineRule="exact"/>
                              <w:ind w:firstLine="0"/>
                              <w:jc w:val="left"/>
                            </w:pPr>
                            <w:r>
                              <w:rPr>
                                <w:rStyle w:val="12Exact9"/>
                              </w:rPr>
                              <w:t>■осу дарственно й 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8" o:spid="_x0000_s1101" type="#_x0000_t202" style="position:absolute;margin-left:396.5pt;margin-top:539.45pt;width:65.3pt;height:75.1pt;z-index:2517360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" filled="f" stroked="f">
                <v:textbox style="mso-fit-shape-to-text:t" inset="0,0,0,0">
                  <w:txbxContent>
                    <w:p w:rsidR="00E30472" w:rsidRDefault="00E30472">
                      <w:pPr>
                        <w:pStyle w:val="121"/>
                        <w:shd w:val="clear" w:color="auto" w:fill="auto"/>
                        <w:spacing w:line="206" w:lineRule="exact"/>
                        <w:ind w:firstLine="0"/>
                        <w:jc w:val="left"/>
                      </w:pPr>
                      <w:r>
                        <w:rPr>
                          <w:rStyle w:val="12Exact"/>
                          <w:color w:val="000000"/>
                        </w:rPr>
                        <w:t>Подготовка</w:t>
                      </w:r>
                    </w:p>
                    <w:p w:rsidR="00E30472" w:rsidRDefault="00E30472">
                      <w:pPr>
                        <w:pStyle w:val="121"/>
                        <w:shd w:val="clear" w:color="auto" w:fill="auto"/>
                        <w:spacing w:line="206" w:lineRule="exact"/>
                        <w:ind w:firstLine="0"/>
                        <w:jc w:val="left"/>
                      </w:pPr>
                      <w:r>
                        <w:rPr>
                          <w:rStyle w:val="12Exact9"/>
                        </w:rPr>
                        <w:t>проекта</w:t>
                      </w:r>
                    </w:p>
                    <w:p w:rsidR="00E30472" w:rsidRDefault="00E30472">
                      <w:pPr>
                        <w:pStyle w:val="121"/>
                        <w:shd w:val="clear" w:color="auto" w:fill="auto"/>
                        <w:spacing w:line="206" w:lineRule="exact"/>
                        <w:ind w:firstLine="0"/>
                        <w:jc w:val="left"/>
                      </w:pPr>
                      <w:r>
                        <w:rPr>
                          <w:rStyle w:val="12Exact9"/>
                        </w:rPr>
                        <w:t>результата</w:t>
                      </w:r>
                    </w:p>
                    <w:p w:rsidR="00E30472" w:rsidRDefault="00E30472">
                      <w:pPr>
                        <w:pStyle w:val="121"/>
                        <w:shd w:val="clear" w:color="auto" w:fill="auto"/>
                        <w:spacing w:line="206" w:lineRule="exact"/>
                        <w:ind w:firstLine="0"/>
                        <w:jc w:val="left"/>
                      </w:pPr>
                      <w:r>
                        <w:rPr>
                          <w:rStyle w:val="12Exact9"/>
                        </w:rPr>
                        <w:t>предоставлени</w:t>
                      </w:r>
                    </w:p>
                    <w:p w:rsidR="00E30472" w:rsidRDefault="00E30472">
                      <w:pPr>
                        <w:pStyle w:val="121"/>
                        <w:shd w:val="clear" w:color="auto" w:fill="auto"/>
                        <w:spacing w:line="206" w:lineRule="exact"/>
                        <w:ind w:firstLine="0"/>
                        <w:jc w:val="left"/>
                      </w:pPr>
                      <w:r>
                        <w:rPr>
                          <w:rStyle w:val="12Exact"/>
                          <w:color w:val="000000"/>
                        </w:rPr>
                        <w:t>я</w:t>
                      </w:r>
                    </w:p>
                    <w:p w:rsidR="00E30472" w:rsidRDefault="00E30472">
                      <w:pPr>
                        <w:pStyle w:val="121"/>
                        <w:shd w:val="clear" w:color="auto" w:fill="auto"/>
                        <w:spacing w:line="206" w:lineRule="exact"/>
                        <w:ind w:firstLine="0"/>
                        <w:jc w:val="left"/>
                      </w:pPr>
                      <w:r>
                        <w:rPr>
                          <w:rStyle w:val="12Exact9"/>
                        </w:rPr>
                        <w:t>■осу дарственно й услуги</w:t>
                      </w:r>
                    </w:p>
                  </w:txbxContent>
                </v:textbox>
                <w10:wrap anchorx="margin"/>
              </v:shape>
            </w:pict>
          </mc:Fallback>
        </mc:AlternateContent>
      </w: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496" w:lineRule="exact"/>
        <w:rPr>
          <w:color w:val="auto"/>
        </w:rPr>
      </w:pPr>
    </w:p>
    <w:p w:rsidR="00E30472" w:rsidRDefault="00E30472">
      <w:pPr>
        <w:rPr>
          <w:color w:val="auto"/>
          <w:sz w:val="2"/>
          <w:szCs w:val="2"/>
        </w:rPr>
        <w:sectPr w:rsidR="00E30472">
          <w:pgSz w:w="11900" w:h="16840"/>
          <w:pgMar w:top="1099" w:right="805" w:bottom="1099" w:left="1696" w:header="0" w:footer="3" w:gutter="0"/>
          <w:cols w:space="720"/>
          <w:noEndnote/>
          <w:docGrid w:linePitch="360"/>
        </w:sectPr>
      </w:pPr>
    </w:p>
    <w:tbl>
      <w:tblPr>
        <w:tblW w:w="0" w:type="auto"/>
        <w:jc w:val="center"/>
        <w:tblLayout w:type="fixed"/>
        <w:tblCellMar>
          <w:left w:w="0" w:type="dxa"/>
          <w:right w:w="0" w:type="dxa"/>
        </w:tblCellMar>
        <w:tblLook w:val="0000" w:firstRow="0" w:lastRow="0" w:firstColumn="0" w:lastColumn="0" w:noHBand="0" w:noVBand="0"/>
      </w:tblPr>
      <w:tblGrid>
        <w:gridCol w:w="1272"/>
        <w:gridCol w:w="1411"/>
        <w:gridCol w:w="1416"/>
        <w:gridCol w:w="1219"/>
        <w:gridCol w:w="1219"/>
        <w:gridCol w:w="1402"/>
        <w:gridCol w:w="1440"/>
      </w:tblGrid>
      <w:tr w:rsidR="00E30472">
        <w:tblPrEx>
          <w:tblCellMar>
            <w:top w:w="0" w:type="dxa"/>
            <w:left w:w="0" w:type="dxa"/>
            <w:bottom w:w="0" w:type="dxa"/>
            <w:right w:w="0" w:type="dxa"/>
          </w:tblCellMar>
        </w:tblPrEx>
        <w:trPr>
          <w:trHeight w:hRule="exact" w:val="662"/>
          <w:jc w:val="center"/>
        </w:trPr>
        <w:tc>
          <w:tcPr>
            <w:tcW w:w="1272" w:type="dxa"/>
            <w:tcBorders>
              <w:top w:val="single" w:sz="4" w:space="0" w:color="auto"/>
              <w:left w:val="single" w:sz="4" w:space="0" w:color="auto"/>
              <w:bottom w:val="nil"/>
              <w:right w:val="nil"/>
            </w:tcBorders>
            <w:shd w:val="clear" w:color="auto" w:fill="FFFFFF"/>
          </w:tcPr>
          <w:p w:rsidR="00E30472" w:rsidRDefault="00E30472">
            <w:pPr>
              <w:framePr w:w="9379" w:wrap="notBeside" w:vAnchor="text" w:hAnchor="text" w:xAlign="center" w:y="1"/>
              <w:rPr>
                <w:color w:val="auto"/>
                <w:sz w:val="10"/>
                <w:szCs w:val="10"/>
              </w:rPr>
            </w:pPr>
          </w:p>
        </w:tc>
        <w:tc>
          <w:tcPr>
            <w:tcW w:w="1411" w:type="dxa"/>
            <w:tcBorders>
              <w:top w:val="single" w:sz="4" w:space="0" w:color="auto"/>
              <w:left w:val="single" w:sz="4" w:space="0" w:color="auto"/>
              <w:bottom w:val="nil"/>
              <w:right w:val="nil"/>
            </w:tcBorders>
            <w:shd w:val="clear" w:color="auto" w:fill="FFFFFF"/>
          </w:tcPr>
          <w:p w:rsidR="00E30472" w:rsidRDefault="00E30472">
            <w:pPr>
              <w:framePr w:w="9379" w:wrap="notBeside" w:vAnchor="text" w:hAnchor="text" w:xAlign="center" w:y="1"/>
              <w:rPr>
                <w:color w:val="auto"/>
                <w:sz w:val="10"/>
                <w:szCs w:val="10"/>
              </w:rPr>
            </w:pPr>
          </w:p>
        </w:tc>
        <w:tc>
          <w:tcPr>
            <w:tcW w:w="1416" w:type="dxa"/>
            <w:tcBorders>
              <w:top w:val="single" w:sz="4" w:space="0" w:color="auto"/>
              <w:left w:val="single" w:sz="4" w:space="0" w:color="auto"/>
              <w:bottom w:val="nil"/>
              <w:right w:val="nil"/>
            </w:tcBorders>
            <w:shd w:val="clear" w:color="auto" w:fill="FFFFFF"/>
            <w:vAlign w:val="center"/>
          </w:tcPr>
          <w:p w:rsidR="00E30472" w:rsidRDefault="00E30472">
            <w:pPr>
              <w:pStyle w:val="21"/>
              <w:framePr w:w="9379" w:wrap="notBeside" w:vAnchor="text" w:hAnchor="text" w:xAlign="center" w:y="1"/>
              <w:shd w:val="clear" w:color="auto" w:fill="auto"/>
              <w:spacing w:before="0" w:line="170" w:lineRule="exact"/>
              <w:ind w:firstLine="0"/>
              <w:jc w:val="left"/>
            </w:pPr>
            <w:r>
              <w:rPr>
                <w:rStyle w:val="2816"/>
                <w:color w:val="000000"/>
              </w:rPr>
              <w:t>лицо</w:t>
            </w:r>
          </w:p>
        </w:tc>
        <w:tc>
          <w:tcPr>
            <w:tcW w:w="1219"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170" w:lineRule="exact"/>
              <w:ind w:firstLine="0"/>
              <w:jc w:val="left"/>
            </w:pPr>
            <w:r>
              <w:rPr>
                <w:rStyle w:val="2817"/>
                <w:color w:val="000000"/>
              </w:rPr>
              <w:t>иное им</w:t>
            </w:r>
          </w:p>
        </w:tc>
        <w:tc>
          <w:tcPr>
            <w:tcW w:w="1219" w:type="dxa"/>
            <w:tcBorders>
              <w:top w:val="single" w:sz="4" w:space="0" w:color="auto"/>
              <w:left w:val="single" w:sz="4" w:space="0" w:color="auto"/>
              <w:bottom w:val="nil"/>
              <w:right w:val="nil"/>
            </w:tcBorders>
            <w:shd w:val="clear" w:color="auto" w:fill="FFFFFF"/>
          </w:tcPr>
          <w:p w:rsidR="00E30472" w:rsidRDefault="00E30472">
            <w:pPr>
              <w:framePr w:w="9379" w:wrap="notBeside" w:vAnchor="text" w:hAnchor="text" w:xAlign="center" w:y="1"/>
              <w:rPr>
                <w:color w:val="auto"/>
                <w:sz w:val="10"/>
                <w:szCs w:val="10"/>
              </w:rPr>
            </w:pPr>
          </w:p>
        </w:tc>
        <w:tc>
          <w:tcPr>
            <w:tcW w:w="1402" w:type="dxa"/>
            <w:tcBorders>
              <w:top w:val="single" w:sz="4" w:space="0" w:color="auto"/>
              <w:left w:val="single" w:sz="4" w:space="0" w:color="auto"/>
              <w:bottom w:val="nil"/>
              <w:right w:val="nil"/>
            </w:tcBorders>
            <w:shd w:val="clear" w:color="auto" w:fill="FFFFFF"/>
          </w:tcPr>
          <w:p w:rsidR="00E30472" w:rsidRDefault="00E30472">
            <w:pPr>
              <w:framePr w:w="9379" w:wrap="notBeside" w:vAnchor="text" w:hAnchor="text" w:xAlign="center" w:y="1"/>
              <w:rPr>
                <w:color w:val="auto"/>
                <w:sz w:val="10"/>
                <w:szCs w:val="10"/>
              </w:rPr>
            </w:pPr>
          </w:p>
        </w:tc>
        <w:tc>
          <w:tcPr>
            <w:tcW w:w="1440" w:type="dxa"/>
            <w:tcBorders>
              <w:top w:val="single" w:sz="4" w:space="0" w:color="auto"/>
              <w:left w:val="single" w:sz="4" w:space="0" w:color="auto"/>
              <w:bottom w:val="nil"/>
              <w:right w:val="single" w:sz="4" w:space="0" w:color="auto"/>
            </w:tcBorders>
            <w:shd w:val="clear" w:color="auto" w:fill="FFFFFF"/>
          </w:tcPr>
          <w:p w:rsidR="00E30472" w:rsidRDefault="00E30472">
            <w:pPr>
              <w:framePr w:w="9379" w:wrap="notBeside" w:vAnchor="text" w:hAnchor="text" w:xAlign="center" w:y="1"/>
              <w:rPr>
                <w:color w:val="auto"/>
                <w:sz w:val="10"/>
                <w:szCs w:val="10"/>
              </w:rPr>
            </w:pPr>
          </w:p>
        </w:tc>
      </w:tr>
      <w:tr w:rsidR="00E30472">
        <w:tblPrEx>
          <w:tblCellMar>
            <w:top w:w="0" w:type="dxa"/>
            <w:left w:w="0" w:type="dxa"/>
            <w:bottom w:w="0" w:type="dxa"/>
            <w:right w:w="0" w:type="dxa"/>
          </w:tblCellMar>
        </w:tblPrEx>
        <w:trPr>
          <w:trHeight w:hRule="exact" w:val="427"/>
          <w:jc w:val="center"/>
        </w:trPr>
        <w:tc>
          <w:tcPr>
            <w:tcW w:w="9379" w:type="dxa"/>
            <w:gridSpan w:val="7"/>
            <w:tcBorders>
              <w:top w:val="single" w:sz="4" w:space="0" w:color="auto"/>
              <w:left w:val="single" w:sz="4" w:space="0" w:color="auto"/>
              <w:bottom w:val="nil"/>
              <w:right w:val="single" w:sz="4" w:space="0" w:color="auto"/>
            </w:tcBorders>
            <w:shd w:val="clear" w:color="auto" w:fill="FFFFFF"/>
          </w:tcPr>
          <w:p w:rsidR="00E30472" w:rsidRDefault="00E30472">
            <w:pPr>
              <w:pStyle w:val="21"/>
              <w:framePr w:w="9379" w:wrap="notBeside" w:vAnchor="text" w:hAnchor="text" w:xAlign="center" w:y="1"/>
              <w:shd w:val="clear" w:color="auto" w:fill="auto"/>
              <w:spacing w:before="0" w:line="170" w:lineRule="exact"/>
              <w:ind w:firstLine="0"/>
              <w:jc w:val="center"/>
            </w:pPr>
            <w:r>
              <w:rPr>
                <w:rStyle w:val="2817"/>
                <w:color w:val="000000"/>
              </w:rPr>
              <w:t xml:space="preserve">Принятие решения </w:t>
            </w:r>
            <w:r>
              <w:rPr>
                <w:rStyle w:val="28"/>
                <w:color w:val="000000"/>
              </w:rPr>
              <w:t>о предоставлении услуги</w:t>
            </w:r>
          </w:p>
        </w:tc>
      </w:tr>
      <w:tr w:rsidR="00E30472">
        <w:tblPrEx>
          <w:tblCellMar>
            <w:top w:w="0" w:type="dxa"/>
            <w:left w:w="0" w:type="dxa"/>
            <w:bottom w:w="0" w:type="dxa"/>
            <w:right w:w="0" w:type="dxa"/>
          </w:tblCellMar>
        </w:tblPrEx>
        <w:trPr>
          <w:trHeight w:hRule="exact" w:val="9336"/>
          <w:jc w:val="center"/>
        </w:trPr>
        <w:tc>
          <w:tcPr>
            <w:tcW w:w="1272" w:type="dxa"/>
            <w:vMerge w:val="restart"/>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Проект</w:t>
            </w:r>
          </w:p>
          <w:p w:rsidR="00E30472" w:rsidRDefault="00E30472">
            <w:pPr>
              <w:pStyle w:val="21"/>
              <w:framePr w:w="9379" w:wrap="notBeside" w:vAnchor="text" w:hAnchor="text" w:xAlign="center" w:y="1"/>
              <w:shd w:val="clear" w:color="auto" w:fill="auto"/>
              <w:spacing w:before="0" w:line="206" w:lineRule="exact"/>
              <w:ind w:firstLine="0"/>
            </w:pPr>
            <w:r>
              <w:rPr>
                <w:rStyle w:val="2814"/>
                <w:color w:val="000000"/>
              </w:rPr>
              <w:t>результата</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предоставлен</w:t>
            </w:r>
          </w:p>
          <w:p w:rsidR="00E30472" w:rsidRDefault="00E30472">
            <w:pPr>
              <w:pStyle w:val="21"/>
              <w:framePr w:w="9379" w:wrap="notBeside" w:vAnchor="text" w:hAnchor="text" w:xAlign="center" w:y="1"/>
              <w:shd w:val="clear" w:color="auto" w:fill="auto"/>
              <w:spacing w:before="0" w:line="206" w:lineRule="exact"/>
              <w:ind w:firstLine="0"/>
            </w:pPr>
            <w:r>
              <w:rPr>
                <w:rStyle w:val="2Georgia2"/>
                <w:color w:val="000000"/>
              </w:rPr>
              <w:t>ИЯ</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государствен ной услуги</w:t>
            </w:r>
          </w:p>
        </w:tc>
        <w:tc>
          <w:tcPr>
            <w:tcW w:w="1411"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 xml:space="preserve">Принятие решения о прсдоставлсни </w:t>
            </w:r>
            <w:r>
              <w:rPr>
                <w:rStyle w:val="2817"/>
                <w:color w:val="000000"/>
              </w:rPr>
              <w:t>я</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 xml:space="preserve">государственн ой услуги или об отказе в предоставлени </w:t>
            </w:r>
            <w:r>
              <w:rPr>
                <w:rStyle w:val="2817"/>
                <w:color w:val="000000"/>
              </w:rPr>
              <w:t xml:space="preserve">и </w:t>
            </w:r>
            <w:r>
              <w:rPr>
                <w:rStyle w:val="28"/>
                <w:color w:val="000000"/>
              </w:rPr>
              <w:t>услуги</w:t>
            </w:r>
          </w:p>
        </w:tc>
        <w:tc>
          <w:tcPr>
            <w:tcW w:w="1416"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11" w:lineRule="exact"/>
              <w:ind w:firstLine="0"/>
              <w:jc w:val="left"/>
            </w:pPr>
            <w:r>
              <w:rPr>
                <w:rStyle w:val="2817"/>
                <w:color w:val="000000"/>
              </w:rPr>
              <w:t xml:space="preserve">В </w:t>
            </w:r>
            <w:r>
              <w:rPr>
                <w:rStyle w:val="28"/>
                <w:color w:val="000000"/>
              </w:rPr>
              <w:t>день</w:t>
            </w:r>
          </w:p>
          <w:p w:rsidR="00E30472" w:rsidRDefault="00E30472">
            <w:pPr>
              <w:pStyle w:val="21"/>
              <w:framePr w:w="9379" w:wrap="notBeside" w:vAnchor="text" w:hAnchor="text" w:xAlign="center" w:y="1"/>
              <w:shd w:val="clear" w:color="auto" w:fill="auto"/>
              <w:spacing w:before="0" w:line="211" w:lineRule="exact"/>
              <w:ind w:firstLine="0"/>
              <w:jc w:val="left"/>
            </w:pPr>
            <w:r>
              <w:rPr>
                <w:rStyle w:val="28"/>
                <w:color w:val="000000"/>
              </w:rPr>
              <w:t>рассмотрения документов и сведений</w:t>
            </w:r>
          </w:p>
        </w:tc>
        <w:tc>
          <w:tcPr>
            <w:tcW w:w="1219"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 xml:space="preserve">Должностно </w:t>
            </w:r>
            <w:r>
              <w:rPr>
                <w:rStyle w:val="2810"/>
                <w:color w:val="000000"/>
              </w:rPr>
              <w:t xml:space="preserve">е лицо </w:t>
            </w:r>
            <w:r>
              <w:rPr>
                <w:rStyle w:val="28"/>
                <w:color w:val="000000"/>
              </w:rPr>
              <w:t xml:space="preserve">У </w:t>
            </w:r>
            <w:r>
              <w:rPr>
                <w:rStyle w:val="2810"/>
                <w:color w:val="000000"/>
              </w:rPr>
              <w:t xml:space="preserve">полномоче </w:t>
            </w:r>
            <w:r>
              <w:rPr>
                <w:rStyle w:val="2817"/>
                <w:color w:val="000000"/>
              </w:rPr>
              <w:t xml:space="preserve">иного </w:t>
            </w:r>
            <w:r>
              <w:rPr>
                <w:rStyle w:val="28"/>
                <w:color w:val="000000"/>
              </w:rPr>
              <w:t xml:space="preserve">органа, ответственн </w:t>
            </w:r>
            <w:r>
              <w:rPr>
                <w:rStyle w:val="2817"/>
                <w:color w:val="000000"/>
              </w:rPr>
              <w:t>ое за</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предоставле</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ние</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 xml:space="preserve">государстве иной уел зги; Руководител </w:t>
            </w:r>
            <w:r>
              <w:rPr>
                <w:rStyle w:val="2810"/>
                <w:color w:val="000000"/>
              </w:rPr>
              <w:t>ь</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Уполномоче иного органа)или иное</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уполномоче иное им лицо</w:t>
            </w:r>
          </w:p>
        </w:tc>
        <w:tc>
          <w:tcPr>
            <w:tcW w:w="1219"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Уполномоче нный орган)</w:t>
            </w:r>
          </w:p>
          <w:p w:rsidR="00E30472" w:rsidRDefault="00E30472">
            <w:pPr>
              <w:pStyle w:val="21"/>
              <w:framePr w:w="9379" w:wrap="notBeside" w:vAnchor="text" w:hAnchor="text" w:xAlign="center" w:y="1"/>
              <w:shd w:val="clear" w:color="auto" w:fill="auto"/>
              <w:spacing w:before="0" w:line="260" w:lineRule="exact"/>
              <w:ind w:firstLine="0"/>
            </w:pPr>
            <w:r>
              <w:rPr>
                <w:rStyle w:val="27pt"/>
                <w:color w:val="000000"/>
              </w:rPr>
              <w:t>!</w:t>
            </w:r>
            <w:r>
              <w:rPr>
                <w:rStyle w:val="27"/>
                <w:color w:val="000000"/>
              </w:rPr>
              <w:t xml:space="preserve"> гис</w:t>
            </w:r>
          </w:p>
        </w:tc>
        <w:tc>
          <w:tcPr>
            <w:tcW w:w="1402" w:type="dxa"/>
            <w:tcBorders>
              <w:top w:val="single" w:sz="4" w:space="0" w:color="auto"/>
              <w:left w:val="single" w:sz="4" w:space="0" w:color="auto"/>
              <w:bottom w:val="nil"/>
              <w:right w:val="nil"/>
            </w:tcBorders>
            <w:shd w:val="clear" w:color="auto" w:fill="FFFFFF"/>
          </w:tcPr>
          <w:p w:rsidR="00E30472" w:rsidRDefault="00E30472">
            <w:pPr>
              <w:framePr w:w="9379" w:wrap="notBeside" w:vAnchor="text" w:hAnchor="text" w:xAlign="center" w:y="1"/>
              <w:rPr>
                <w:color w:val="auto"/>
                <w:sz w:val="10"/>
                <w:szCs w:val="10"/>
              </w:rPr>
            </w:pPr>
          </w:p>
        </w:tc>
        <w:tc>
          <w:tcPr>
            <w:tcW w:w="1440" w:type="dxa"/>
            <w:tcBorders>
              <w:top w:val="single" w:sz="4" w:space="0" w:color="auto"/>
              <w:left w:val="single" w:sz="4" w:space="0" w:color="auto"/>
              <w:bottom w:val="nil"/>
              <w:right w:val="single" w:sz="4" w:space="0" w:color="auto"/>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Результат</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предоставленн</w:t>
            </w:r>
          </w:p>
          <w:p w:rsidR="00E30472" w:rsidRDefault="00E30472">
            <w:pPr>
              <w:pStyle w:val="21"/>
              <w:framePr w:w="9379" w:wrap="notBeside" w:vAnchor="text" w:hAnchor="text" w:xAlign="center" w:y="1"/>
              <w:shd w:val="clear" w:color="auto" w:fill="auto"/>
              <w:spacing w:before="0" w:line="206" w:lineRule="exact"/>
              <w:ind w:firstLine="0"/>
              <w:jc w:val="left"/>
            </w:pPr>
            <w:r>
              <w:rPr>
                <w:rStyle w:val="2Georgia1"/>
                <w:color w:val="000000"/>
              </w:rPr>
              <w:t>я</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государственно й услуги по форме,</w:t>
            </w:r>
          </w:p>
          <w:p w:rsidR="00E30472" w:rsidRDefault="00E30472">
            <w:pPr>
              <w:pStyle w:val="21"/>
              <w:framePr w:w="9379" w:wrap="notBeside" w:vAnchor="text" w:hAnchor="text" w:xAlign="center" w:y="1"/>
              <w:shd w:val="clear" w:color="auto" w:fill="auto"/>
              <w:tabs>
                <w:tab w:val="left" w:leader="underscore" w:pos="173"/>
              </w:tabs>
              <w:spacing w:before="0" w:line="206" w:lineRule="exact"/>
              <w:ind w:firstLine="0"/>
              <w:jc w:val="left"/>
            </w:pPr>
            <w:r>
              <w:rPr>
                <w:rStyle w:val="28"/>
                <w:color w:val="000000"/>
              </w:rPr>
              <w:t xml:space="preserve">приведенной в </w:t>
            </w:r>
            <w:r>
              <w:rPr>
                <w:rStyle w:val="2812"/>
                <w:color w:val="000000"/>
              </w:rPr>
              <w:t xml:space="preserve">Г </w:t>
            </w:r>
            <w:r>
              <w:rPr>
                <w:rStyle w:val="28"/>
                <w:color w:val="000000"/>
              </w:rPr>
              <w:t xml:space="preserve">[риложении № </w:t>
            </w:r>
            <w:r>
              <w:rPr>
                <w:rStyle w:val="2817"/>
                <w:color w:val="000000"/>
              </w:rPr>
              <w:tab/>
            </w:r>
            <w:r>
              <w:rPr>
                <w:rStyle w:val="28"/>
                <w:color w:val="000000"/>
              </w:rPr>
              <w:t>к</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Администрати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вному</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регламенту,</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подписанный</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усиленной</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квалифицирова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иной подписью</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руководителя</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Уполномоченн</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 xml:space="preserve">ого органа </w:t>
            </w:r>
            <w:r>
              <w:rPr>
                <w:rStyle w:val="2810"/>
                <w:color w:val="000000"/>
              </w:rPr>
              <w:t>или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иного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уполномоченно го им лица. Уведомление об отказе в предоставленн 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 xml:space="preserve">государственно й услуги, приведенное </w:t>
            </w:r>
            <w:r>
              <w:rPr>
                <w:rStyle w:val="2817"/>
                <w:color w:val="000000"/>
              </w:rPr>
              <w:t xml:space="preserve">в </w:t>
            </w:r>
            <w:r>
              <w:rPr>
                <w:rStyle w:val="28"/>
                <w:color w:val="000000"/>
              </w:rPr>
              <w:t xml:space="preserve">Приложении № </w:t>
            </w:r>
            <w:r>
              <w:rPr>
                <w:rStyle w:val="2810"/>
                <w:color w:val="000000"/>
              </w:rPr>
              <w:t>_ к</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Администрати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вному</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регламенту,</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подписанный</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усиленной</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квалифицирова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иной подписью</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руководителя</w:t>
            </w:r>
          </w:p>
          <w:p w:rsidR="00E30472" w:rsidRDefault="00E30472">
            <w:pPr>
              <w:pStyle w:val="21"/>
              <w:framePr w:w="9379" w:wrap="notBeside" w:vAnchor="text" w:hAnchor="text" w:xAlign="center" w:y="1"/>
              <w:shd w:val="clear" w:color="auto" w:fill="auto"/>
              <w:spacing w:before="0" w:line="206" w:lineRule="exact"/>
              <w:ind w:firstLine="0"/>
              <w:jc w:val="left"/>
            </w:pPr>
            <w:r>
              <w:rPr>
                <w:rStyle w:val="2817"/>
                <w:color w:val="000000"/>
              </w:rPr>
              <w:t>У</w:t>
            </w:r>
            <w:r>
              <w:rPr>
                <w:rStyle w:val="28"/>
                <w:color w:val="000000"/>
              </w:rPr>
              <w:t>полномоченн</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ого органа или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иного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уполномоченно го им лица.</w:t>
            </w:r>
          </w:p>
        </w:tc>
      </w:tr>
      <w:tr w:rsidR="00E30472">
        <w:tblPrEx>
          <w:tblCellMar>
            <w:top w:w="0" w:type="dxa"/>
            <w:left w:w="0" w:type="dxa"/>
            <w:bottom w:w="0" w:type="dxa"/>
            <w:right w:w="0" w:type="dxa"/>
          </w:tblCellMar>
        </w:tblPrEx>
        <w:trPr>
          <w:trHeight w:hRule="exact" w:val="4162"/>
          <w:jc w:val="center"/>
        </w:trPr>
        <w:tc>
          <w:tcPr>
            <w:tcW w:w="1272" w:type="dxa"/>
            <w:vMerge/>
            <w:tcBorders>
              <w:top w:val="nil"/>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p>
        </w:tc>
        <w:tc>
          <w:tcPr>
            <w:tcW w:w="1411" w:type="dxa"/>
            <w:tcBorders>
              <w:top w:val="single" w:sz="4" w:space="0" w:color="auto"/>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Направление в многофуикцио нальный центр результата государственн ой услуги, указанного в</w:t>
            </w:r>
          </w:p>
          <w:p w:rsidR="00E30472" w:rsidRDefault="00E30472">
            <w:pPr>
              <w:pStyle w:val="21"/>
              <w:framePr w:w="9379" w:wrap="notBeside" w:vAnchor="text" w:hAnchor="text" w:xAlign="center" w:y="1"/>
              <w:shd w:val="clear" w:color="auto" w:fill="auto"/>
              <w:tabs>
                <w:tab w:val="left" w:leader="underscore" w:pos="830"/>
              </w:tabs>
              <w:spacing w:before="0" w:line="206" w:lineRule="exact"/>
              <w:ind w:firstLine="0"/>
            </w:pPr>
            <w:r>
              <w:rPr>
                <w:rStyle w:val="28"/>
                <w:color w:val="000000"/>
              </w:rPr>
              <w:t>пункте</w:t>
            </w:r>
            <w:r>
              <w:rPr>
                <w:rStyle w:val="2817"/>
                <w:color w:val="000000"/>
              </w:rPr>
              <w:tab/>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Администрати</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вного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регламента, в форме</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электронного</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документа,</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подписанного</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усиленной</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квалифициров</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анной</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электронной</w:t>
            </w:r>
          </w:p>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подписью</w:t>
            </w:r>
          </w:p>
        </w:tc>
        <w:tc>
          <w:tcPr>
            <w:tcW w:w="1416" w:type="dxa"/>
            <w:tcBorders>
              <w:top w:val="single" w:sz="4" w:space="0" w:color="auto"/>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202" w:lineRule="exact"/>
              <w:ind w:firstLine="0"/>
              <w:jc w:val="left"/>
            </w:pPr>
            <w:r>
              <w:rPr>
                <w:rStyle w:val="2817"/>
                <w:color w:val="000000"/>
              </w:rPr>
              <w:t xml:space="preserve">В </w:t>
            </w:r>
            <w:r>
              <w:rPr>
                <w:rStyle w:val="28"/>
                <w:color w:val="000000"/>
              </w:rPr>
              <w:t xml:space="preserve">сроки, установленные соглашением </w:t>
            </w:r>
            <w:r>
              <w:rPr>
                <w:rStyle w:val="2817"/>
                <w:color w:val="000000"/>
              </w:rPr>
              <w:t xml:space="preserve">о </w:t>
            </w:r>
            <w:r>
              <w:rPr>
                <w:rStyle w:val="28"/>
                <w:color w:val="000000"/>
              </w:rPr>
              <w:t xml:space="preserve">взаимодсйстви и между У полномоченн ым органом </w:t>
            </w:r>
            <w:r>
              <w:rPr>
                <w:rStyle w:val="2817"/>
                <w:color w:val="000000"/>
              </w:rPr>
              <w:t xml:space="preserve">и </w:t>
            </w:r>
            <w:r>
              <w:rPr>
                <w:rStyle w:val="28"/>
                <w:color w:val="000000"/>
              </w:rPr>
              <w:t xml:space="preserve">многофуикцио нальным ценз </w:t>
            </w:r>
            <w:r>
              <w:rPr>
                <w:rStyle w:val="2817"/>
                <w:color w:val="000000"/>
              </w:rPr>
              <w:t>ром</w:t>
            </w:r>
          </w:p>
        </w:tc>
        <w:tc>
          <w:tcPr>
            <w:tcW w:w="1219" w:type="dxa"/>
            <w:tcBorders>
              <w:top w:val="single" w:sz="4" w:space="0" w:color="auto"/>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 xml:space="preserve">Должностно е лицо У полномоче </w:t>
            </w:r>
            <w:r>
              <w:rPr>
                <w:rStyle w:val="2817"/>
                <w:color w:val="000000"/>
              </w:rPr>
              <w:t xml:space="preserve">иного </w:t>
            </w:r>
            <w:r>
              <w:rPr>
                <w:rStyle w:val="28"/>
                <w:color w:val="000000"/>
              </w:rPr>
              <w:t>органа, ответствен!</w:t>
            </w:r>
            <w:r>
              <w:rPr>
                <w:rStyle w:val="2817"/>
                <w:color w:val="000000"/>
              </w:rPr>
              <w:t>г ое за</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предоставле</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ние</w:t>
            </w:r>
          </w:p>
          <w:p w:rsidR="00E30472" w:rsidRDefault="00E30472">
            <w:pPr>
              <w:pStyle w:val="21"/>
              <w:framePr w:w="9379" w:wrap="notBeside" w:vAnchor="text" w:hAnchor="text" w:xAlign="center" w:y="1"/>
              <w:shd w:val="clear" w:color="auto" w:fill="auto"/>
              <w:spacing w:before="0" w:line="202" w:lineRule="exact"/>
              <w:ind w:firstLine="0"/>
              <w:jc w:val="left"/>
            </w:pPr>
            <w:r>
              <w:rPr>
                <w:rStyle w:val="2Georgia1"/>
                <w:color w:val="000000"/>
              </w:rPr>
              <w:t xml:space="preserve">1 </w:t>
            </w:r>
            <w:r>
              <w:rPr>
                <w:rStyle w:val="28"/>
                <w:color w:val="000000"/>
              </w:rPr>
              <w:t>осуцарстве</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нно</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услуги</w:t>
            </w:r>
          </w:p>
        </w:tc>
        <w:tc>
          <w:tcPr>
            <w:tcW w:w="1219" w:type="dxa"/>
            <w:tcBorders>
              <w:top w:val="single" w:sz="4" w:space="0" w:color="auto"/>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pPr>
            <w:r>
              <w:rPr>
                <w:rStyle w:val="2816"/>
                <w:color w:val="000000"/>
              </w:rPr>
              <w:t>Уполномоче нный орган) ' ЛИС МФЦ</w:t>
            </w:r>
          </w:p>
        </w:tc>
        <w:tc>
          <w:tcPr>
            <w:tcW w:w="1402" w:type="dxa"/>
            <w:tcBorders>
              <w:top w:val="single" w:sz="4" w:space="0" w:color="auto"/>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211" w:lineRule="exact"/>
              <w:ind w:firstLine="0"/>
              <w:jc w:val="left"/>
            </w:pPr>
            <w:r>
              <w:rPr>
                <w:rStyle w:val="28"/>
                <w:color w:val="000000"/>
              </w:rPr>
              <w:t>Указание</w:t>
            </w:r>
          </w:p>
          <w:p w:rsidR="00E30472" w:rsidRDefault="00E30472">
            <w:pPr>
              <w:pStyle w:val="21"/>
              <w:framePr w:w="9379" w:wrap="notBeside" w:vAnchor="text" w:hAnchor="text" w:xAlign="center" w:y="1"/>
              <w:shd w:val="clear" w:color="auto" w:fill="auto"/>
              <w:spacing w:before="0" w:line="211" w:lineRule="exact"/>
              <w:ind w:firstLine="0"/>
              <w:jc w:val="left"/>
            </w:pPr>
            <w:r>
              <w:rPr>
                <w:rStyle w:val="28"/>
                <w:color w:val="000000"/>
              </w:rPr>
              <w:t>заявителем в</w:t>
            </w:r>
          </w:p>
          <w:p w:rsidR="00E30472" w:rsidRDefault="00E30472">
            <w:pPr>
              <w:pStyle w:val="21"/>
              <w:framePr w:w="9379" w:wrap="notBeside" w:vAnchor="text" w:hAnchor="text" w:xAlign="center" w:y="1"/>
              <w:shd w:val="clear" w:color="auto" w:fill="auto"/>
              <w:spacing w:before="0" w:line="211" w:lineRule="exact"/>
              <w:ind w:firstLine="0"/>
              <w:jc w:val="left"/>
            </w:pPr>
            <w:r>
              <w:rPr>
                <w:rStyle w:val="28"/>
                <w:color w:val="000000"/>
              </w:rPr>
              <w:t>Запросе</w:t>
            </w:r>
          </w:p>
          <w:p w:rsidR="00E30472" w:rsidRDefault="00E30472">
            <w:pPr>
              <w:pStyle w:val="21"/>
              <w:framePr w:w="9379" w:wrap="notBeside" w:vAnchor="text" w:hAnchor="text" w:xAlign="center" w:y="1"/>
              <w:shd w:val="clear" w:color="auto" w:fill="auto"/>
              <w:spacing w:before="0" w:line="211" w:lineRule="exact"/>
              <w:ind w:firstLine="0"/>
              <w:jc w:val="left"/>
            </w:pPr>
            <w:r>
              <w:rPr>
                <w:rStyle w:val="28"/>
                <w:color w:val="000000"/>
              </w:rPr>
              <w:t>способа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выдачи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результата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государственн</w:t>
            </w:r>
          </w:p>
          <w:p w:rsidR="00E30472" w:rsidRDefault="00E30472">
            <w:pPr>
              <w:pStyle w:val="21"/>
              <w:framePr w:w="9379" w:wrap="notBeside" w:vAnchor="text" w:hAnchor="text" w:xAlign="center" w:y="1"/>
              <w:shd w:val="clear" w:color="auto" w:fill="auto"/>
              <w:spacing w:before="0" w:line="206" w:lineRule="exact"/>
              <w:ind w:firstLine="0"/>
              <w:jc w:val="left"/>
            </w:pPr>
            <w:r>
              <w:rPr>
                <w:rStyle w:val="2817"/>
                <w:color w:val="000000"/>
              </w:rPr>
              <w:t xml:space="preserve">ой </w:t>
            </w:r>
            <w:r>
              <w:rPr>
                <w:rStyle w:val="28"/>
                <w:color w:val="000000"/>
              </w:rPr>
              <w:t xml:space="preserve">услуг </w:t>
            </w:r>
            <w:r>
              <w:rPr>
                <w:rStyle w:val="2817"/>
                <w:color w:val="000000"/>
              </w:rPr>
              <w:t xml:space="preserve">и </w:t>
            </w:r>
            <w:r>
              <w:rPr>
                <w:rStyle w:val="28"/>
                <w:color w:val="000000"/>
              </w:rPr>
              <w:t>в</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многофуикцио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нальном</w:t>
            </w:r>
          </w:p>
          <w:p w:rsidR="00E30472" w:rsidRDefault="00E30472">
            <w:pPr>
              <w:pStyle w:val="21"/>
              <w:framePr w:w="9379" w:wrap="notBeside" w:vAnchor="text" w:hAnchor="text" w:xAlign="center" w:y="1"/>
              <w:shd w:val="clear" w:color="auto" w:fill="auto"/>
              <w:spacing w:before="0" w:line="206" w:lineRule="exact"/>
              <w:ind w:firstLine="0"/>
              <w:jc w:val="left"/>
            </w:pPr>
            <w:r>
              <w:rPr>
                <w:rStyle w:val="2817"/>
                <w:color w:val="000000"/>
              </w:rPr>
              <w:t xml:space="preserve">центре, а </w:t>
            </w:r>
            <w:r>
              <w:rPr>
                <w:rStyle w:val="28"/>
                <w:color w:val="000000"/>
              </w:rPr>
              <w:t>также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подача Запроса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через</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многофуикцио нальный центр</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Выдача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результата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государственно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й услуги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 xml:space="preserve">заяви </w:t>
            </w:r>
            <w:r>
              <w:rPr>
                <w:rStyle w:val="2814"/>
                <w:color w:val="000000"/>
              </w:rPr>
              <w:t xml:space="preserve">гелю </w:t>
            </w:r>
            <w:r>
              <w:rPr>
                <w:rStyle w:val="28"/>
                <w:color w:val="000000"/>
              </w:rPr>
              <w:t>в</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форме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бумажного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документа,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подтверждают</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его содержание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электронного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документа,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заверенного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печатью</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многофуикцио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нального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центра;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внесение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сведений в</w:t>
            </w:r>
          </w:p>
          <w:p w:rsidR="00E30472" w:rsidRDefault="00E30472">
            <w:pPr>
              <w:pStyle w:val="21"/>
              <w:framePr w:w="9379" w:wrap="notBeside" w:vAnchor="text" w:hAnchor="text" w:xAlign="center" w:y="1"/>
              <w:shd w:val="clear" w:color="auto" w:fill="auto"/>
              <w:spacing w:before="0" w:line="206" w:lineRule="exact"/>
              <w:ind w:firstLine="0"/>
              <w:jc w:val="left"/>
            </w:pPr>
            <w:r>
              <w:rPr>
                <w:rStyle w:val="2817"/>
                <w:color w:val="000000"/>
              </w:rPr>
              <w:t xml:space="preserve">ГИС </w:t>
            </w:r>
            <w:r>
              <w:rPr>
                <w:rStyle w:val="28"/>
                <w:color w:val="000000"/>
              </w:rPr>
              <w:t>о выдаче</w:t>
            </w:r>
          </w:p>
        </w:tc>
      </w:tr>
    </w:tbl>
    <w:p w:rsidR="00E30472" w:rsidRDefault="00E30472">
      <w:pPr>
        <w:framePr w:w="9379" w:wrap="notBeside" w:vAnchor="text" w:hAnchor="text" w:xAlign="center" w:y="1"/>
        <w:rPr>
          <w:color w:val="auto"/>
          <w:sz w:val="2"/>
          <w:szCs w:val="2"/>
        </w:rPr>
      </w:pPr>
    </w:p>
    <w:p w:rsidR="00E30472" w:rsidRDefault="00E30472">
      <w:pPr>
        <w:rPr>
          <w:color w:val="auto"/>
          <w:sz w:val="2"/>
          <w:szCs w:val="2"/>
        </w:rPr>
      </w:pPr>
    </w:p>
    <w:tbl>
      <w:tblPr>
        <w:tblW w:w="0" w:type="auto"/>
        <w:jc w:val="center"/>
        <w:tblLayout w:type="fixed"/>
        <w:tblCellMar>
          <w:left w:w="0" w:type="dxa"/>
          <w:right w:w="0" w:type="dxa"/>
        </w:tblCellMar>
        <w:tblLook w:val="0000" w:firstRow="0" w:lastRow="0" w:firstColumn="0" w:lastColumn="0" w:noHBand="0" w:noVBand="0"/>
      </w:tblPr>
      <w:tblGrid>
        <w:gridCol w:w="1272"/>
        <w:gridCol w:w="1411"/>
        <w:gridCol w:w="1421"/>
        <w:gridCol w:w="1214"/>
        <w:gridCol w:w="1219"/>
        <w:gridCol w:w="1402"/>
        <w:gridCol w:w="1440"/>
      </w:tblGrid>
      <w:tr w:rsidR="00E30472">
        <w:tblPrEx>
          <w:tblCellMar>
            <w:top w:w="0" w:type="dxa"/>
            <w:left w:w="0" w:type="dxa"/>
            <w:bottom w:w="0" w:type="dxa"/>
            <w:right w:w="0" w:type="dxa"/>
          </w:tblCellMar>
        </w:tblPrEx>
        <w:trPr>
          <w:trHeight w:hRule="exact" w:val="2506"/>
          <w:jc w:val="center"/>
        </w:trPr>
        <w:tc>
          <w:tcPr>
            <w:tcW w:w="1272" w:type="dxa"/>
            <w:vMerge w:val="restart"/>
            <w:tcBorders>
              <w:top w:val="single" w:sz="4" w:space="0" w:color="auto"/>
              <w:left w:val="single" w:sz="4" w:space="0" w:color="auto"/>
              <w:bottom w:val="nil"/>
              <w:right w:val="nil"/>
            </w:tcBorders>
            <w:shd w:val="clear" w:color="auto" w:fill="FFFFFF"/>
          </w:tcPr>
          <w:p w:rsidR="00E30472" w:rsidRDefault="00E30472">
            <w:pPr>
              <w:framePr w:w="9379" w:wrap="notBeside" w:vAnchor="text" w:hAnchor="text" w:xAlign="center" w:y="1"/>
              <w:rPr>
                <w:color w:val="auto"/>
                <w:sz w:val="10"/>
                <w:szCs w:val="10"/>
              </w:rPr>
            </w:pPr>
          </w:p>
        </w:tc>
        <w:tc>
          <w:tcPr>
            <w:tcW w:w="1411"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after="60" w:line="170" w:lineRule="exact"/>
              <w:ind w:firstLine="0"/>
              <w:jc w:val="left"/>
            </w:pPr>
            <w:r>
              <w:rPr>
                <w:rStyle w:val="28"/>
                <w:color w:val="000000"/>
              </w:rPr>
              <w:t>уполномоченн</w:t>
            </w:r>
          </w:p>
          <w:p w:rsidR="00E30472" w:rsidRDefault="00E30472">
            <w:pPr>
              <w:pStyle w:val="21"/>
              <w:framePr w:w="9379" w:wrap="notBeside" w:vAnchor="text" w:hAnchor="text" w:xAlign="center" w:y="1"/>
              <w:shd w:val="clear" w:color="auto" w:fill="auto"/>
              <w:spacing w:before="60" w:after="60" w:line="170" w:lineRule="exact"/>
              <w:ind w:firstLine="0"/>
              <w:jc w:val="left"/>
            </w:pPr>
            <w:r>
              <w:rPr>
                <w:rStyle w:val="28"/>
                <w:color w:val="000000"/>
              </w:rPr>
              <w:t>ого</w:t>
            </w:r>
          </w:p>
          <w:p w:rsidR="00E30472" w:rsidRDefault="00E30472">
            <w:pPr>
              <w:pStyle w:val="21"/>
              <w:framePr w:w="9379" w:wrap="notBeside" w:vAnchor="text" w:hAnchor="text" w:xAlign="center" w:y="1"/>
              <w:shd w:val="clear" w:color="auto" w:fill="auto"/>
              <w:spacing w:before="60" w:after="60" w:line="170" w:lineRule="exact"/>
              <w:ind w:firstLine="0"/>
              <w:jc w:val="left"/>
            </w:pPr>
            <w:r>
              <w:rPr>
                <w:rStyle w:val="28"/>
                <w:color w:val="000000"/>
              </w:rPr>
              <w:t>должностного</w:t>
            </w:r>
          </w:p>
          <w:p w:rsidR="00E30472" w:rsidRDefault="00E30472">
            <w:pPr>
              <w:pStyle w:val="21"/>
              <w:framePr w:w="9379" w:wrap="notBeside" w:vAnchor="text" w:hAnchor="text" w:xAlign="center" w:y="1"/>
              <w:shd w:val="clear" w:color="auto" w:fill="auto"/>
              <w:spacing w:before="60" w:line="206" w:lineRule="exact"/>
              <w:ind w:firstLine="0"/>
              <w:jc w:val="left"/>
            </w:pPr>
            <w:r>
              <w:rPr>
                <w:rStyle w:val="2817"/>
                <w:color w:val="000000"/>
              </w:rPr>
              <w:t>лица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 xml:space="preserve">Уполномоченн ого органа (в случае, если предусмотрено региональным </w:t>
            </w:r>
            <w:r>
              <w:rPr>
                <w:rStyle w:val="2817"/>
                <w:color w:val="000000"/>
              </w:rPr>
              <w:t>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соглашениями)</w:t>
            </w:r>
          </w:p>
        </w:tc>
        <w:tc>
          <w:tcPr>
            <w:tcW w:w="1421" w:type="dxa"/>
            <w:tcBorders>
              <w:top w:val="single" w:sz="4" w:space="0" w:color="auto"/>
              <w:left w:val="single" w:sz="4" w:space="0" w:color="auto"/>
              <w:bottom w:val="nil"/>
              <w:right w:val="nil"/>
            </w:tcBorders>
            <w:shd w:val="clear" w:color="auto" w:fill="FFFFFF"/>
          </w:tcPr>
          <w:p w:rsidR="00E30472" w:rsidRDefault="00E30472">
            <w:pPr>
              <w:framePr w:w="9379" w:wrap="notBeside" w:vAnchor="text" w:hAnchor="text" w:xAlign="center" w:y="1"/>
              <w:rPr>
                <w:color w:val="auto"/>
                <w:sz w:val="10"/>
                <w:szCs w:val="10"/>
              </w:rPr>
            </w:pPr>
          </w:p>
        </w:tc>
        <w:tc>
          <w:tcPr>
            <w:tcW w:w="1214" w:type="dxa"/>
            <w:tcBorders>
              <w:top w:val="single" w:sz="4" w:space="0" w:color="auto"/>
              <w:left w:val="single" w:sz="4" w:space="0" w:color="auto"/>
              <w:bottom w:val="nil"/>
              <w:right w:val="nil"/>
            </w:tcBorders>
            <w:shd w:val="clear" w:color="auto" w:fill="FFFFFF"/>
          </w:tcPr>
          <w:p w:rsidR="00E30472" w:rsidRDefault="00E30472">
            <w:pPr>
              <w:framePr w:w="9379" w:wrap="notBeside" w:vAnchor="text" w:hAnchor="text" w:xAlign="center" w:y="1"/>
              <w:rPr>
                <w:color w:val="auto"/>
                <w:sz w:val="10"/>
                <w:szCs w:val="10"/>
              </w:rPr>
            </w:pPr>
          </w:p>
        </w:tc>
        <w:tc>
          <w:tcPr>
            <w:tcW w:w="1219" w:type="dxa"/>
            <w:tcBorders>
              <w:top w:val="single" w:sz="4" w:space="0" w:color="auto"/>
              <w:left w:val="single" w:sz="4" w:space="0" w:color="auto"/>
              <w:bottom w:val="nil"/>
              <w:right w:val="nil"/>
            </w:tcBorders>
            <w:shd w:val="clear" w:color="auto" w:fill="FFFFFF"/>
          </w:tcPr>
          <w:p w:rsidR="00E30472" w:rsidRDefault="00E30472">
            <w:pPr>
              <w:framePr w:w="9379" w:wrap="notBeside" w:vAnchor="text" w:hAnchor="text" w:xAlign="center" w:y="1"/>
              <w:rPr>
                <w:color w:val="auto"/>
                <w:sz w:val="10"/>
                <w:szCs w:val="10"/>
              </w:rPr>
            </w:pPr>
          </w:p>
        </w:tc>
        <w:tc>
          <w:tcPr>
            <w:tcW w:w="1402" w:type="dxa"/>
            <w:tcBorders>
              <w:top w:val="single" w:sz="4" w:space="0" w:color="auto"/>
              <w:left w:val="single" w:sz="4" w:space="0" w:color="auto"/>
              <w:bottom w:val="nil"/>
              <w:right w:val="nil"/>
            </w:tcBorders>
            <w:shd w:val="clear" w:color="auto" w:fill="FFFFFF"/>
          </w:tcPr>
          <w:p w:rsidR="00E30472" w:rsidRDefault="00E30472">
            <w:pPr>
              <w:framePr w:w="9379" w:wrap="notBeside" w:vAnchor="text" w:hAnchor="text" w:xAlign="center" w:y="1"/>
              <w:rPr>
                <w:color w:val="auto"/>
                <w:sz w:val="10"/>
                <w:szCs w:val="10"/>
              </w:rPr>
            </w:pPr>
          </w:p>
        </w:tc>
        <w:tc>
          <w:tcPr>
            <w:tcW w:w="1440" w:type="dxa"/>
            <w:tcBorders>
              <w:top w:val="single" w:sz="4" w:space="0" w:color="auto"/>
              <w:left w:val="single" w:sz="4" w:space="0" w:color="auto"/>
              <w:bottom w:val="nil"/>
              <w:right w:val="single" w:sz="4" w:space="0" w:color="auto"/>
            </w:tcBorders>
            <w:shd w:val="clear" w:color="auto" w:fill="FFFFFF"/>
          </w:tcPr>
          <w:p w:rsidR="00E30472" w:rsidRDefault="00E30472">
            <w:pPr>
              <w:pStyle w:val="21"/>
              <w:framePr w:w="9379" w:wrap="notBeside" w:vAnchor="text" w:hAnchor="text" w:xAlign="center" w:y="1"/>
              <w:shd w:val="clear" w:color="auto" w:fill="auto"/>
              <w:spacing w:before="0" w:line="211" w:lineRule="exact"/>
              <w:ind w:firstLine="0"/>
              <w:jc w:val="left"/>
            </w:pPr>
            <w:r>
              <w:rPr>
                <w:rStyle w:val="28"/>
                <w:color w:val="000000"/>
              </w:rPr>
              <w:t>результата государственно й услуги</w:t>
            </w:r>
          </w:p>
        </w:tc>
      </w:tr>
      <w:tr w:rsidR="00E30472">
        <w:tblPrEx>
          <w:tblCellMar>
            <w:top w:w="0" w:type="dxa"/>
            <w:left w:w="0" w:type="dxa"/>
            <w:bottom w:w="0" w:type="dxa"/>
            <w:right w:w="0" w:type="dxa"/>
          </w:tblCellMar>
        </w:tblPrEx>
        <w:trPr>
          <w:trHeight w:hRule="exact" w:val="3504"/>
          <w:jc w:val="center"/>
        </w:trPr>
        <w:tc>
          <w:tcPr>
            <w:tcW w:w="1272" w:type="dxa"/>
            <w:vMerge/>
            <w:tcBorders>
              <w:top w:val="nil"/>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11" w:lineRule="exact"/>
              <w:ind w:firstLine="0"/>
              <w:jc w:val="left"/>
            </w:pPr>
          </w:p>
        </w:tc>
        <w:tc>
          <w:tcPr>
            <w:tcW w:w="1411"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Направление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заявителю</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результата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иредоставлени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6pt"/>
                <w:color w:val="000000"/>
              </w:rPr>
              <w:t>я</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государствен н ой услуги в личным кабинет на ЕПГУ</w:t>
            </w:r>
          </w:p>
        </w:tc>
        <w:tc>
          <w:tcPr>
            <w:tcW w:w="1421"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17"/>
                <w:color w:val="000000"/>
              </w:rPr>
              <w:t xml:space="preserve">В </w:t>
            </w:r>
            <w:r>
              <w:rPr>
                <w:rStyle w:val="28"/>
                <w:color w:val="000000"/>
              </w:rPr>
              <w:t>день</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регистрации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результата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иредоставлени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6pt"/>
                <w:color w:val="000000"/>
              </w:rPr>
              <w:t>я</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государственн ой услуги</w:t>
            </w:r>
          </w:p>
        </w:tc>
        <w:tc>
          <w:tcPr>
            <w:tcW w:w="1214"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Цолжностно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е лицо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Уполномоче</w:t>
            </w:r>
          </w:p>
          <w:p w:rsidR="00E30472" w:rsidRDefault="00E30472">
            <w:pPr>
              <w:pStyle w:val="21"/>
              <w:framePr w:w="9379" w:wrap="notBeside" w:vAnchor="text" w:hAnchor="text" w:xAlign="center" w:y="1"/>
              <w:shd w:val="clear" w:color="auto" w:fill="auto"/>
              <w:spacing w:before="0" w:after="60" w:line="170" w:lineRule="exact"/>
              <w:ind w:firstLine="0"/>
              <w:jc w:val="left"/>
            </w:pPr>
            <w:r>
              <w:rPr>
                <w:rStyle w:val="2817"/>
                <w:color w:val="000000"/>
              </w:rPr>
              <w:t>иного</w:t>
            </w:r>
          </w:p>
          <w:p w:rsidR="00E30472" w:rsidRDefault="00E30472">
            <w:pPr>
              <w:pStyle w:val="21"/>
              <w:framePr w:w="9379" w:wrap="notBeside" w:vAnchor="text" w:hAnchor="text" w:xAlign="center" w:y="1"/>
              <w:shd w:val="clear" w:color="auto" w:fill="auto"/>
              <w:spacing w:before="60" w:line="197" w:lineRule="exact"/>
              <w:ind w:firstLine="0"/>
              <w:jc w:val="left"/>
            </w:pPr>
            <w:r>
              <w:rPr>
                <w:rStyle w:val="28"/>
                <w:color w:val="000000"/>
              </w:rPr>
              <w:t>органа,</w:t>
            </w:r>
          </w:p>
          <w:p w:rsidR="00E30472" w:rsidRDefault="00E30472">
            <w:pPr>
              <w:pStyle w:val="21"/>
              <w:framePr w:w="9379" w:wrap="notBeside" w:vAnchor="text" w:hAnchor="text" w:xAlign="center" w:y="1"/>
              <w:shd w:val="clear" w:color="auto" w:fill="auto"/>
              <w:spacing w:before="0" w:line="197" w:lineRule="exact"/>
              <w:ind w:firstLine="0"/>
              <w:jc w:val="left"/>
            </w:pPr>
            <w:r>
              <w:rPr>
                <w:rStyle w:val="28"/>
                <w:color w:val="000000"/>
              </w:rPr>
              <w:t>ответственн</w:t>
            </w:r>
          </w:p>
          <w:p w:rsidR="00E30472" w:rsidRDefault="00E30472">
            <w:pPr>
              <w:pStyle w:val="21"/>
              <w:framePr w:w="9379" w:wrap="notBeside" w:vAnchor="text" w:hAnchor="text" w:xAlign="center" w:y="1"/>
              <w:shd w:val="clear" w:color="auto" w:fill="auto"/>
              <w:spacing w:before="0" w:line="197" w:lineRule="exact"/>
              <w:ind w:firstLine="0"/>
              <w:jc w:val="left"/>
            </w:pPr>
            <w:r>
              <w:rPr>
                <w:rStyle w:val="2817"/>
                <w:color w:val="000000"/>
              </w:rPr>
              <w:t>ое за</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предоставле</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иие</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государстве</w:t>
            </w:r>
          </w:p>
          <w:p w:rsidR="00E30472" w:rsidRDefault="00E30472">
            <w:pPr>
              <w:pStyle w:val="21"/>
              <w:framePr w:w="9379" w:wrap="notBeside" w:vAnchor="text" w:hAnchor="text" w:xAlign="center" w:y="1"/>
              <w:shd w:val="clear" w:color="auto" w:fill="auto"/>
              <w:spacing w:before="0" w:line="202" w:lineRule="exact"/>
              <w:ind w:firstLine="0"/>
              <w:jc w:val="left"/>
            </w:pPr>
            <w:r>
              <w:rPr>
                <w:rStyle w:val="26pt"/>
                <w:color w:val="000000"/>
              </w:rPr>
              <w:t>НПО</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услуги</w:t>
            </w:r>
          </w:p>
        </w:tc>
        <w:tc>
          <w:tcPr>
            <w:tcW w:w="1219"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60" w:lineRule="exact"/>
              <w:ind w:firstLine="0"/>
            </w:pPr>
            <w:r>
              <w:rPr>
                <w:rStyle w:val="230"/>
                <w:color w:val="000000"/>
              </w:rPr>
              <w:t>гис</w:t>
            </w:r>
          </w:p>
        </w:tc>
        <w:tc>
          <w:tcPr>
            <w:tcW w:w="1402" w:type="dxa"/>
            <w:tcBorders>
              <w:top w:val="single" w:sz="4" w:space="0" w:color="auto"/>
              <w:left w:val="single" w:sz="4" w:space="0" w:color="auto"/>
              <w:bottom w:val="nil"/>
              <w:right w:val="nil"/>
            </w:tcBorders>
            <w:shd w:val="clear" w:color="auto" w:fill="FFFFFF"/>
          </w:tcPr>
          <w:p w:rsidR="00E30472" w:rsidRDefault="00E30472">
            <w:pPr>
              <w:framePr w:w="9379" w:wrap="notBeside" w:vAnchor="text" w:hAnchor="text" w:xAlign="center" w:y="1"/>
              <w:rPr>
                <w:color w:val="auto"/>
                <w:sz w:val="10"/>
                <w:szCs w:val="10"/>
              </w:rPr>
            </w:pPr>
          </w:p>
        </w:tc>
        <w:tc>
          <w:tcPr>
            <w:tcW w:w="1440" w:type="dxa"/>
            <w:tcBorders>
              <w:top w:val="single" w:sz="4" w:space="0" w:color="auto"/>
              <w:left w:val="single" w:sz="4" w:space="0" w:color="auto"/>
              <w:bottom w:val="nil"/>
              <w:right w:val="single" w:sz="4" w:space="0" w:color="auto"/>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Результат государствен но й услуги, направленный заявителю на личный кабинет на ЕПГУ</w:t>
            </w:r>
          </w:p>
        </w:tc>
      </w:tr>
      <w:tr w:rsidR="00E30472">
        <w:tblPrEx>
          <w:tblCellMar>
            <w:top w:w="0" w:type="dxa"/>
            <w:left w:w="0" w:type="dxa"/>
            <w:bottom w:w="0" w:type="dxa"/>
            <w:right w:w="0" w:type="dxa"/>
          </w:tblCellMar>
        </w:tblPrEx>
        <w:trPr>
          <w:trHeight w:hRule="exact" w:val="408"/>
          <w:jc w:val="center"/>
        </w:trPr>
        <w:tc>
          <w:tcPr>
            <w:tcW w:w="9379" w:type="dxa"/>
            <w:gridSpan w:val="7"/>
            <w:tcBorders>
              <w:top w:val="single" w:sz="4" w:space="0" w:color="auto"/>
              <w:left w:val="single" w:sz="4" w:space="0" w:color="auto"/>
              <w:bottom w:val="nil"/>
              <w:right w:val="single" w:sz="4" w:space="0" w:color="auto"/>
            </w:tcBorders>
            <w:shd w:val="clear" w:color="auto" w:fill="FFFFFF"/>
          </w:tcPr>
          <w:p w:rsidR="00E30472" w:rsidRDefault="00E30472">
            <w:pPr>
              <w:pStyle w:val="21"/>
              <w:framePr w:w="9379" w:wrap="notBeside" w:vAnchor="text" w:hAnchor="text" w:xAlign="center" w:y="1"/>
              <w:shd w:val="clear" w:color="auto" w:fill="auto"/>
              <w:spacing w:before="0" w:line="170" w:lineRule="exact"/>
              <w:ind w:firstLine="0"/>
              <w:jc w:val="left"/>
            </w:pPr>
            <w:r>
              <w:rPr>
                <w:rStyle w:val="28"/>
                <w:color w:val="000000"/>
              </w:rPr>
              <w:t>Выдача результата (независимо от выбора заявители)</w:t>
            </w:r>
          </w:p>
        </w:tc>
      </w:tr>
      <w:tr w:rsidR="00E30472">
        <w:tblPrEx>
          <w:tblCellMar>
            <w:top w:w="0" w:type="dxa"/>
            <w:left w:w="0" w:type="dxa"/>
            <w:bottom w:w="0" w:type="dxa"/>
            <w:right w:w="0" w:type="dxa"/>
          </w:tblCellMar>
        </w:tblPrEx>
        <w:trPr>
          <w:trHeight w:hRule="exact" w:val="3701"/>
          <w:jc w:val="center"/>
        </w:trPr>
        <w:tc>
          <w:tcPr>
            <w:tcW w:w="1272" w:type="dxa"/>
            <w:vMerge w:val="restart"/>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Формирован не 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регистрация</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результата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государствен</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ной</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(муниципал ь ной) услуги, указанного в</w:t>
            </w:r>
          </w:p>
          <w:p w:rsidR="00E30472" w:rsidRDefault="00E30472">
            <w:pPr>
              <w:pStyle w:val="21"/>
              <w:framePr w:w="9379" w:wrap="notBeside" w:vAnchor="text" w:hAnchor="text" w:xAlign="center" w:y="1"/>
              <w:shd w:val="clear" w:color="auto" w:fill="auto"/>
              <w:tabs>
                <w:tab w:val="left" w:leader="underscore" w:pos="725"/>
              </w:tabs>
              <w:spacing w:before="0" w:line="206" w:lineRule="exact"/>
              <w:ind w:firstLine="0"/>
            </w:pPr>
            <w:r>
              <w:rPr>
                <w:rStyle w:val="28"/>
                <w:color w:val="000000"/>
              </w:rPr>
              <w:t>пункте</w:t>
            </w:r>
            <w:r>
              <w:rPr>
                <w:rStyle w:val="28"/>
                <w:color w:val="000000"/>
              </w:rPr>
              <w:tab/>
            </w:r>
          </w:p>
          <w:p w:rsidR="00E30472" w:rsidRDefault="00E30472">
            <w:pPr>
              <w:pStyle w:val="21"/>
              <w:framePr w:w="9379" w:wrap="notBeside" w:vAnchor="text" w:hAnchor="text" w:xAlign="center" w:y="1"/>
              <w:shd w:val="clear" w:color="auto" w:fill="auto"/>
              <w:spacing w:before="0" w:line="206" w:lineRule="exact"/>
              <w:ind w:firstLine="0"/>
              <w:jc w:val="left"/>
            </w:pPr>
            <w:r>
              <w:rPr>
                <w:rStyle w:val="2817"/>
                <w:color w:val="000000"/>
              </w:rPr>
              <w:t xml:space="preserve">Ад </w:t>
            </w:r>
            <w:r>
              <w:rPr>
                <w:rStyle w:val="28"/>
                <w:color w:val="000000"/>
              </w:rPr>
              <w:t>мини страт ивного регламента, в форме электронного документа в</w:t>
            </w:r>
          </w:p>
          <w:p w:rsidR="00E30472" w:rsidRDefault="00E30472">
            <w:pPr>
              <w:pStyle w:val="21"/>
              <w:framePr w:w="9379" w:wrap="notBeside" w:vAnchor="text" w:hAnchor="text" w:xAlign="center" w:y="1"/>
              <w:shd w:val="clear" w:color="auto" w:fill="auto"/>
              <w:spacing w:before="0" w:line="260" w:lineRule="exact"/>
              <w:ind w:firstLine="0"/>
            </w:pPr>
            <w:r>
              <w:rPr>
                <w:rStyle w:val="27"/>
                <w:color w:val="000000"/>
              </w:rPr>
              <w:t>гис</w:t>
            </w:r>
          </w:p>
        </w:tc>
        <w:tc>
          <w:tcPr>
            <w:tcW w:w="1411"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Регистрация</w:t>
            </w:r>
          </w:p>
          <w:p w:rsidR="00E30472" w:rsidRDefault="00E30472">
            <w:pPr>
              <w:pStyle w:val="21"/>
              <w:framePr w:w="9379" w:wrap="notBeside" w:vAnchor="text" w:hAnchor="text" w:xAlign="center" w:y="1"/>
              <w:shd w:val="clear" w:color="auto" w:fill="auto"/>
              <w:spacing w:before="0" w:line="206" w:lineRule="exact"/>
              <w:ind w:firstLine="0"/>
              <w:jc w:val="left"/>
            </w:pPr>
            <w:r>
              <w:rPr>
                <w:rStyle w:val="2814"/>
                <w:color w:val="000000"/>
              </w:rPr>
              <w:t>результата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иредоставлени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17"/>
                <w:color w:val="000000"/>
              </w:rPr>
              <w:t>я</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государственн</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ой</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 xml:space="preserve">(муниципально </w:t>
            </w:r>
            <w:r>
              <w:rPr>
                <w:rStyle w:val="2814"/>
                <w:color w:val="000000"/>
              </w:rPr>
              <w:t xml:space="preserve">й) </w:t>
            </w:r>
            <w:r>
              <w:rPr>
                <w:rStyle w:val="28"/>
                <w:color w:val="000000"/>
              </w:rPr>
              <w:t>услуги</w:t>
            </w:r>
          </w:p>
        </w:tc>
        <w:tc>
          <w:tcPr>
            <w:tcW w:w="1421"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 xml:space="preserve">После экончания процедуры принятия решения (в общий срок предоставлени </w:t>
            </w:r>
            <w:r>
              <w:rPr>
                <w:rStyle w:val="2817"/>
                <w:color w:val="000000"/>
              </w:rPr>
              <w:t>я</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государственн</w:t>
            </w:r>
          </w:p>
          <w:p w:rsidR="00E30472" w:rsidRDefault="00E30472">
            <w:pPr>
              <w:pStyle w:val="21"/>
              <w:framePr w:w="9379" w:wrap="notBeside" w:vAnchor="text" w:hAnchor="text" w:xAlign="center" w:y="1"/>
              <w:shd w:val="clear" w:color="auto" w:fill="auto"/>
              <w:spacing w:before="0" w:line="206" w:lineRule="exact"/>
              <w:ind w:firstLine="0"/>
              <w:jc w:val="left"/>
            </w:pPr>
            <w:r>
              <w:rPr>
                <w:rStyle w:val="26pt1"/>
                <w:color w:val="000000"/>
              </w:rPr>
              <w:t>РЙ</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(муниципально й) услуги не включается)</w:t>
            </w:r>
          </w:p>
        </w:tc>
        <w:tc>
          <w:tcPr>
            <w:tcW w:w="1214"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Цолжностно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с лицо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Уполномоче</w:t>
            </w:r>
          </w:p>
          <w:p w:rsidR="00E30472" w:rsidRDefault="00E30472">
            <w:pPr>
              <w:pStyle w:val="21"/>
              <w:framePr w:w="9379" w:wrap="notBeside" w:vAnchor="text" w:hAnchor="text" w:xAlign="center" w:y="1"/>
              <w:shd w:val="clear" w:color="auto" w:fill="auto"/>
              <w:spacing w:before="0" w:after="60" w:line="170" w:lineRule="exact"/>
              <w:ind w:firstLine="0"/>
              <w:jc w:val="left"/>
            </w:pPr>
            <w:r>
              <w:rPr>
                <w:rStyle w:val="2817"/>
                <w:color w:val="000000"/>
              </w:rPr>
              <w:t>иного</w:t>
            </w:r>
          </w:p>
          <w:p w:rsidR="00E30472" w:rsidRDefault="00E30472">
            <w:pPr>
              <w:pStyle w:val="21"/>
              <w:framePr w:w="9379" w:wrap="notBeside" w:vAnchor="text" w:hAnchor="text" w:xAlign="center" w:y="1"/>
              <w:shd w:val="clear" w:color="auto" w:fill="auto"/>
              <w:spacing w:before="60" w:line="206" w:lineRule="exact"/>
              <w:ind w:firstLine="0"/>
              <w:jc w:val="left"/>
            </w:pPr>
            <w:r>
              <w:rPr>
                <w:rStyle w:val="28"/>
                <w:color w:val="000000"/>
              </w:rPr>
              <w:t>органа,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ответственн</w:t>
            </w:r>
          </w:p>
          <w:p w:rsidR="00E30472" w:rsidRDefault="00E30472">
            <w:pPr>
              <w:pStyle w:val="21"/>
              <w:framePr w:w="9379" w:wrap="notBeside" w:vAnchor="text" w:hAnchor="text" w:xAlign="center" w:y="1"/>
              <w:shd w:val="clear" w:color="auto" w:fill="auto"/>
              <w:spacing w:before="0" w:line="206" w:lineRule="exact"/>
              <w:ind w:firstLine="0"/>
              <w:jc w:val="left"/>
            </w:pPr>
            <w:r>
              <w:rPr>
                <w:rStyle w:val="2817"/>
                <w:color w:val="000000"/>
              </w:rPr>
              <w:t>ое за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предоставле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ние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государстве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нно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(мунипипаль ной)услуги</w:t>
            </w:r>
          </w:p>
        </w:tc>
        <w:tc>
          <w:tcPr>
            <w:tcW w:w="1219" w:type="dxa"/>
            <w:tcBorders>
              <w:top w:val="single" w:sz="4" w:space="0" w:color="auto"/>
              <w:left w:val="single" w:sz="4" w:space="0" w:color="auto"/>
              <w:bottom w:val="nil"/>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 xml:space="preserve">Уполномоче нный орган) </w:t>
            </w:r>
            <w:r>
              <w:rPr>
                <w:rStyle w:val="289"/>
                <w:color w:val="000000"/>
              </w:rPr>
              <w:t>&gt;</w:t>
            </w:r>
            <w:r>
              <w:rPr>
                <w:rStyle w:val="2817"/>
                <w:color w:val="000000"/>
              </w:rPr>
              <w:t xml:space="preserve"> ГИС</w:t>
            </w:r>
          </w:p>
        </w:tc>
        <w:tc>
          <w:tcPr>
            <w:tcW w:w="1402" w:type="dxa"/>
            <w:tcBorders>
              <w:top w:val="single" w:sz="4" w:space="0" w:color="auto"/>
              <w:left w:val="single" w:sz="4" w:space="0" w:color="auto"/>
              <w:bottom w:val="nil"/>
              <w:right w:val="nil"/>
            </w:tcBorders>
            <w:shd w:val="clear" w:color="auto" w:fill="FFFFFF"/>
          </w:tcPr>
          <w:p w:rsidR="00E30472" w:rsidRDefault="00E30472">
            <w:pPr>
              <w:framePr w:w="9379" w:wrap="notBeside" w:vAnchor="text" w:hAnchor="text" w:xAlign="center" w:y="1"/>
              <w:rPr>
                <w:color w:val="auto"/>
                <w:sz w:val="10"/>
                <w:szCs w:val="10"/>
              </w:rPr>
            </w:pPr>
          </w:p>
        </w:tc>
        <w:tc>
          <w:tcPr>
            <w:tcW w:w="1440" w:type="dxa"/>
            <w:tcBorders>
              <w:top w:val="single" w:sz="4" w:space="0" w:color="auto"/>
              <w:left w:val="single" w:sz="4" w:space="0" w:color="auto"/>
              <w:bottom w:val="nil"/>
              <w:right w:val="single" w:sz="4" w:space="0" w:color="auto"/>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Внесение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сведений 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конечном</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результате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иредоставлени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17"/>
                <w:color w:val="000000"/>
              </w:rPr>
              <w:t>я</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государственно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6pt1"/>
                <w:color w:val="000000"/>
              </w:rPr>
              <w:t>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(муниципально й) услуги</w:t>
            </w:r>
          </w:p>
        </w:tc>
      </w:tr>
      <w:tr w:rsidR="00E30472">
        <w:tblPrEx>
          <w:tblCellMar>
            <w:top w:w="0" w:type="dxa"/>
            <w:left w:w="0" w:type="dxa"/>
            <w:bottom w:w="0" w:type="dxa"/>
            <w:right w:w="0" w:type="dxa"/>
          </w:tblCellMar>
        </w:tblPrEx>
        <w:trPr>
          <w:trHeight w:hRule="exact" w:val="4373"/>
          <w:jc w:val="center"/>
        </w:trPr>
        <w:tc>
          <w:tcPr>
            <w:tcW w:w="1272" w:type="dxa"/>
            <w:vMerge/>
            <w:tcBorders>
              <w:top w:val="nil"/>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p>
        </w:tc>
        <w:tc>
          <w:tcPr>
            <w:tcW w:w="1411" w:type="dxa"/>
            <w:tcBorders>
              <w:top w:val="single" w:sz="4" w:space="0" w:color="auto"/>
              <w:left w:val="single" w:sz="4" w:space="0" w:color="auto"/>
              <w:bottom w:val="single" w:sz="4" w:space="0" w:color="auto"/>
              <w:right w:val="nil"/>
            </w:tcBorders>
            <w:shd w:val="clear" w:color="auto" w:fill="FFFFFF"/>
            <w:vAlign w:val="bottom"/>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 xml:space="preserve">Направление </w:t>
            </w:r>
            <w:r>
              <w:rPr>
                <w:rStyle w:val="2817"/>
                <w:color w:val="000000"/>
              </w:rPr>
              <w:t>в</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многофункцио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нальный центр</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результата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государственн</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ой</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(муниципально й) услуги, указанного в пункте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Админ истрати вного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регламента, в форме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электронного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документа,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подписанного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усиленной</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квалифи пиров</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анной</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электронной</w:t>
            </w:r>
          </w:p>
        </w:tc>
        <w:tc>
          <w:tcPr>
            <w:tcW w:w="1421" w:type="dxa"/>
            <w:tcBorders>
              <w:top w:val="single" w:sz="4" w:space="0" w:color="auto"/>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202" w:lineRule="exact"/>
              <w:ind w:firstLine="0"/>
              <w:jc w:val="left"/>
            </w:pPr>
            <w:r>
              <w:rPr>
                <w:rStyle w:val="2817"/>
                <w:color w:val="000000"/>
              </w:rPr>
              <w:t xml:space="preserve">В </w:t>
            </w:r>
            <w:r>
              <w:rPr>
                <w:rStyle w:val="28"/>
                <w:color w:val="000000"/>
              </w:rPr>
              <w:t>сроки,</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установленные</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соглашением о</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взаимодсйстви</w:t>
            </w:r>
          </w:p>
          <w:p w:rsidR="00E30472" w:rsidRDefault="00E30472">
            <w:pPr>
              <w:pStyle w:val="21"/>
              <w:framePr w:w="9379" w:wrap="notBeside" w:vAnchor="text" w:hAnchor="text" w:xAlign="center" w:y="1"/>
              <w:shd w:val="clear" w:color="auto" w:fill="auto"/>
              <w:spacing w:before="0" w:line="202" w:lineRule="exact"/>
              <w:ind w:firstLine="0"/>
              <w:jc w:val="left"/>
            </w:pPr>
            <w:r>
              <w:rPr>
                <w:rStyle w:val="2817"/>
                <w:color w:val="000000"/>
              </w:rPr>
              <w:t xml:space="preserve">и </w:t>
            </w:r>
            <w:r>
              <w:rPr>
                <w:rStyle w:val="28"/>
                <w:color w:val="000000"/>
              </w:rPr>
              <w:t>между</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Уполномоченн</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ым органом и</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многофункцио</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нальным</w:t>
            </w:r>
          </w:p>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цензром</w:t>
            </w:r>
          </w:p>
        </w:tc>
        <w:tc>
          <w:tcPr>
            <w:tcW w:w="1214" w:type="dxa"/>
            <w:tcBorders>
              <w:top w:val="single" w:sz="4" w:space="0" w:color="auto"/>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202" w:lineRule="exact"/>
              <w:ind w:firstLine="0"/>
              <w:jc w:val="left"/>
            </w:pPr>
            <w:r>
              <w:rPr>
                <w:rStyle w:val="28"/>
                <w:color w:val="000000"/>
              </w:rPr>
              <w:t xml:space="preserve">должностно е лицо У полномоче </w:t>
            </w:r>
            <w:r>
              <w:rPr>
                <w:rStyle w:val="2817"/>
                <w:color w:val="000000"/>
              </w:rPr>
              <w:t xml:space="preserve">иного </w:t>
            </w:r>
            <w:r>
              <w:rPr>
                <w:rStyle w:val="28"/>
                <w:color w:val="000000"/>
              </w:rPr>
              <w:t xml:space="preserve">органа, ответственн </w:t>
            </w:r>
            <w:r>
              <w:rPr>
                <w:rStyle w:val="2817"/>
                <w:color w:val="000000"/>
              </w:rPr>
              <w:t>ое за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предоставле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ние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государстве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нно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(мунипипаль ной) услуги</w:t>
            </w:r>
          </w:p>
        </w:tc>
        <w:tc>
          <w:tcPr>
            <w:tcW w:w="1219" w:type="dxa"/>
            <w:tcBorders>
              <w:top w:val="single" w:sz="4" w:space="0" w:color="auto"/>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pPr>
            <w:r>
              <w:rPr>
                <w:rStyle w:val="28"/>
                <w:color w:val="000000"/>
              </w:rPr>
              <w:t>Уполномоче нный орган) ■" АИС МФЦ</w:t>
            </w:r>
          </w:p>
        </w:tc>
        <w:tc>
          <w:tcPr>
            <w:tcW w:w="1402" w:type="dxa"/>
            <w:tcBorders>
              <w:top w:val="single" w:sz="4" w:space="0" w:color="auto"/>
              <w:left w:val="single" w:sz="4" w:space="0" w:color="auto"/>
              <w:bottom w:val="single" w:sz="4" w:space="0" w:color="auto"/>
              <w:right w:val="nil"/>
            </w:tcBorders>
            <w:shd w:val="clear" w:color="auto" w:fill="FFFFFF"/>
          </w:tcPr>
          <w:p w:rsidR="00E30472" w:rsidRDefault="00E30472">
            <w:pPr>
              <w:pStyle w:val="21"/>
              <w:framePr w:w="9379" w:wrap="notBeside" w:vAnchor="text" w:hAnchor="text" w:xAlign="center" w:y="1"/>
              <w:shd w:val="clear" w:color="auto" w:fill="auto"/>
              <w:spacing w:before="0" w:line="206" w:lineRule="exact"/>
              <w:ind w:firstLine="0"/>
              <w:jc w:val="left"/>
            </w:pPr>
            <w:r>
              <w:rPr>
                <w:rStyle w:val="2817"/>
                <w:color w:val="000000"/>
              </w:rPr>
              <w:t xml:space="preserve">У </w:t>
            </w:r>
            <w:r>
              <w:rPr>
                <w:rStyle w:val="28"/>
                <w:color w:val="000000"/>
              </w:rPr>
              <w:t>казание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заявителем в</w:t>
            </w:r>
          </w:p>
          <w:p w:rsidR="00E30472" w:rsidRDefault="00E30472">
            <w:pPr>
              <w:pStyle w:val="21"/>
              <w:framePr w:w="9379" w:wrap="notBeside" w:vAnchor="text" w:hAnchor="text" w:xAlign="center" w:y="1"/>
              <w:shd w:val="clear" w:color="auto" w:fill="auto"/>
              <w:spacing w:before="0" w:line="206" w:lineRule="exact"/>
              <w:ind w:firstLine="0"/>
              <w:jc w:val="left"/>
            </w:pPr>
            <w:r>
              <w:rPr>
                <w:rStyle w:val="2817"/>
                <w:color w:val="000000"/>
              </w:rPr>
              <w:t>Запросе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способа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выдачи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результата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государственн</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ой</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 xml:space="preserve">(муниципально й) услуги в многофункцио нальном </w:t>
            </w:r>
            <w:r>
              <w:rPr>
                <w:rStyle w:val="2817"/>
                <w:color w:val="000000"/>
              </w:rPr>
              <w:t xml:space="preserve">центре, </w:t>
            </w:r>
            <w:r>
              <w:rPr>
                <w:rStyle w:val="28"/>
                <w:color w:val="000000"/>
              </w:rPr>
              <w:t>а также подача Запроса через</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многофункцио нальный центр</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bottom"/>
          </w:tcPr>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Выдача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результата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государственно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й</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(муниципально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й) услуги</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заявителю в</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форме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бумажного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документа,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подтверждают</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его содержание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электронного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документа,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заверенного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печатью</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многофункцио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нального</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центра;</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внесение</w:t>
            </w:r>
          </w:p>
          <w:p w:rsidR="00E30472" w:rsidRDefault="00E30472">
            <w:pPr>
              <w:pStyle w:val="21"/>
              <w:framePr w:w="9379" w:wrap="notBeside" w:vAnchor="text" w:hAnchor="text" w:xAlign="center" w:y="1"/>
              <w:shd w:val="clear" w:color="auto" w:fill="auto"/>
              <w:spacing w:before="0" w:line="206" w:lineRule="exact"/>
              <w:ind w:firstLine="0"/>
              <w:jc w:val="left"/>
            </w:pPr>
            <w:r>
              <w:rPr>
                <w:rStyle w:val="28"/>
                <w:color w:val="000000"/>
              </w:rPr>
              <w:t>сведений в</w:t>
            </w:r>
          </w:p>
        </w:tc>
      </w:tr>
    </w:tbl>
    <w:p w:rsidR="00E30472" w:rsidRDefault="00E30472">
      <w:pPr>
        <w:framePr w:w="9379" w:wrap="notBeside" w:vAnchor="text" w:hAnchor="text" w:xAlign="center" w:y="1"/>
        <w:rPr>
          <w:color w:val="auto"/>
          <w:sz w:val="2"/>
          <w:szCs w:val="2"/>
        </w:rPr>
      </w:pPr>
    </w:p>
    <w:p w:rsidR="00E30472" w:rsidRDefault="00E30472">
      <w:pPr>
        <w:rPr>
          <w:color w:val="auto"/>
          <w:sz w:val="2"/>
          <w:szCs w:val="2"/>
        </w:rPr>
      </w:pPr>
    </w:p>
    <w:p w:rsidR="00E30472" w:rsidRDefault="00E30472">
      <w:pPr>
        <w:rPr>
          <w:color w:val="auto"/>
          <w:sz w:val="2"/>
          <w:szCs w:val="2"/>
        </w:rPr>
        <w:sectPr w:rsidR="00E30472">
          <w:pgSz w:w="11900" w:h="16840"/>
          <w:pgMar w:top="1049" w:right="810" w:bottom="1063" w:left="1711" w:header="0" w:footer="3" w:gutter="0"/>
          <w:cols w:space="720"/>
          <w:noEndnote/>
          <w:docGrid w:linePitch="360"/>
        </w:sectPr>
      </w:pPr>
    </w:p>
    <w:p w:rsidR="00E30472" w:rsidRDefault="00927872">
      <w:pPr>
        <w:spacing w:line="360" w:lineRule="exact"/>
        <w:rPr>
          <w:color w:val="auto"/>
        </w:rPr>
      </w:pPr>
      <w:r>
        <w:rPr>
          <w:noProof/>
        </w:rPr>
        <mc:AlternateContent>
          <mc:Choice Requires="wps">
            <w:drawing>
              <wp:anchor distT="0" distB="0" distL="63500" distR="63500" simplePos="0" relativeHeight="251737088" behindDoc="0" locked="0" layoutInCell="1" allowOverlap="1">
                <wp:simplePos x="0" y="0"/>
                <wp:positionH relativeFrom="margin">
                  <wp:posOffset>635</wp:posOffset>
                </wp:positionH>
                <wp:positionV relativeFrom="paragraph">
                  <wp:posOffset>1270</wp:posOffset>
                </wp:positionV>
                <wp:extent cx="789305" cy="1595755"/>
                <wp:effectExtent l="635" t="1270" r="635" b="3175"/>
                <wp:wrapNone/>
                <wp:docPr id="39"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595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подписью</w:t>
                            </w:r>
                          </w:p>
                          <w:p w:rsidR="00E30472" w:rsidRDefault="00E30472">
                            <w:pPr>
                              <w:pStyle w:val="121"/>
                              <w:shd w:val="clear" w:color="auto" w:fill="auto"/>
                              <w:spacing w:line="206" w:lineRule="exact"/>
                              <w:ind w:firstLine="0"/>
                              <w:jc w:val="left"/>
                            </w:pPr>
                            <w:r>
                              <w:rPr>
                                <w:rStyle w:val="12Exact9"/>
                              </w:rPr>
                              <w:t>уполномочснн</w:t>
                            </w:r>
                          </w:p>
                          <w:p w:rsidR="00E30472" w:rsidRDefault="00E30472">
                            <w:pPr>
                              <w:pStyle w:val="121"/>
                              <w:shd w:val="clear" w:color="auto" w:fill="auto"/>
                              <w:spacing w:line="206" w:lineRule="exact"/>
                              <w:ind w:firstLine="0"/>
                              <w:jc w:val="left"/>
                            </w:pPr>
                            <w:r>
                              <w:rPr>
                                <w:rStyle w:val="12Exact9"/>
                              </w:rPr>
                              <w:t>ого</w:t>
                            </w:r>
                          </w:p>
                          <w:p w:rsidR="00E30472" w:rsidRDefault="00E30472">
                            <w:pPr>
                              <w:pStyle w:val="121"/>
                              <w:shd w:val="clear" w:color="auto" w:fill="auto"/>
                              <w:spacing w:line="206" w:lineRule="exact"/>
                              <w:ind w:firstLine="0"/>
                              <w:jc w:val="left"/>
                            </w:pPr>
                            <w:r>
                              <w:rPr>
                                <w:rStyle w:val="12Exact9"/>
                              </w:rPr>
                              <w:t>должностного</w:t>
                            </w:r>
                          </w:p>
                          <w:p w:rsidR="00E30472" w:rsidRDefault="00E30472">
                            <w:pPr>
                              <w:pStyle w:val="121"/>
                              <w:shd w:val="clear" w:color="auto" w:fill="auto"/>
                              <w:spacing w:line="206" w:lineRule="exact"/>
                              <w:ind w:firstLine="0"/>
                              <w:jc w:val="left"/>
                            </w:pPr>
                            <w:r>
                              <w:rPr>
                                <w:rStyle w:val="12Exact9"/>
                              </w:rPr>
                              <w:t>лица</w:t>
                            </w:r>
                          </w:p>
                          <w:p w:rsidR="00E30472" w:rsidRDefault="00E30472">
                            <w:pPr>
                              <w:pStyle w:val="121"/>
                              <w:shd w:val="clear" w:color="auto" w:fill="auto"/>
                              <w:spacing w:line="206" w:lineRule="exact"/>
                              <w:ind w:firstLine="0"/>
                              <w:jc w:val="left"/>
                            </w:pPr>
                            <w:r>
                              <w:rPr>
                                <w:rStyle w:val="12Exact9"/>
                              </w:rPr>
                              <w:t>Уполномочены ого органа (в случае, если предусмотрено региональным и</w:t>
                            </w:r>
                          </w:p>
                          <w:p w:rsidR="00E30472" w:rsidRDefault="00E30472">
                            <w:pPr>
                              <w:pStyle w:val="121"/>
                              <w:shd w:val="clear" w:color="auto" w:fill="auto"/>
                              <w:spacing w:line="206" w:lineRule="exact"/>
                              <w:ind w:firstLine="0"/>
                              <w:jc w:val="left"/>
                            </w:pPr>
                            <w:r>
                              <w:rPr>
                                <w:rStyle w:val="12Exact9"/>
                              </w:rPr>
                              <w:t>соглашениями)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9" o:spid="_x0000_s1102" type="#_x0000_t202" style="position:absolute;margin-left:.05pt;margin-top:.1pt;width:62.15pt;height:125.65pt;z-index:2517370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подписью</w:t>
                      </w:r>
                    </w:p>
                    <w:p w:rsidR="00E30472" w:rsidRDefault="00E30472">
                      <w:pPr>
                        <w:pStyle w:val="121"/>
                        <w:shd w:val="clear" w:color="auto" w:fill="auto"/>
                        <w:spacing w:line="206" w:lineRule="exact"/>
                        <w:ind w:firstLine="0"/>
                        <w:jc w:val="left"/>
                      </w:pPr>
                      <w:r>
                        <w:rPr>
                          <w:rStyle w:val="12Exact9"/>
                        </w:rPr>
                        <w:t>уполномочснн</w:t>
                      </w:r>
                    </w:p>
                    <w:p w:rsidR="00E30472" w:rsidRDefault="00E30472">
                      <w:pPr>
                        <w:pStyle w:val="121"/>
                        <w:shd w:val="clear" w:color="auto" w:fill="auto"/>
                        <w:spacing w:line="206" w:lineRule="exact"/>
                        <w:ind w:firstLine="0"/>
                        <w:jc w:val="left"/>
                      </w:pPr>
                      <w:r>
                        <w:rPr>
                          <w:rStyle w:val="12Exact9"/>
                        </w:rPr>
                        <w:t>ого</w:t>
                      </w:r>
                    </w:p>
                    <w:p w:rsidR="00E30472" w:rsidRDefault="00E30472">
                      <w:pPr>
                        <w:pStyle w:val="121"/>
                        <w:shd w:val="clear" w:color="auto" w:fill="auto"/>
                        <w:spacing w:line="206" w:lineRule="exact"/>
                        <w:ind w:firstLine="0"/>
                        <w:jc w:val="left"/>
                      </w:pPr>
                      <w:r>
                        <w:rPr>
                          <w:rStyle w:val="12Exact9"/>
                        </w:rPr>
                        <w:t>должностного</w:t>
                      </w:r>
                    </w:p>
                    <w:p w:rsidR="00E30472" w:rsidRDefault="00E30472">
                      <w:pPr>
                        <w:pStyle w:val="121"/>
                        <w:shd w:val="clear" w:color="auto" w:fill="auto"/>
                        <w:spacing w:line="206" w:lineRule="exact"/>
                        <w:ind w:firstLine="0"/>
                        <w:jc w:val="left"/>
                      </w:pPr>
                      <w:r>
                        <w:rPr>
                          <w:rStyle w:val="12Exact9"/>
                        </w:rPr>
                        <w:t>лица</w:t>
                      </w:r>
                    </w:p>
                    <w:p w:rsidR="00E30472" w:rsidRDefault="00E30472">
                      <w:pPr>
                        <w:pStyle w:val="121"/>
                        <w:shd w:val="clear" w:color="auto" w:fill="auto"/>
                        <w:spacing w:line="206" w:lineRule="exact"/>
                        <w:ind w:firstLine="0"/>
                        <w:jc w:val="left"/>
                      </w:pPr>
                      <w:r>
                        <w:rPr>
                          <w:rStyle w:val="12Exact9"/>
                        </w:rPr>
                        <w:t>Уполномочены ого органа (в случае, если предусмотрено региональным и</w:t>
                      </w:r>
                    </w:p>
                    <w:p w:rsidR="00E30472" w:rsidRDefault="00E30472">
                      <w:pPr>
                        <w:pStyle w:val="121"/>
                        <w:shd w:val="clear" w:color="auto" w:fill="auto"/>
                        <w:spacing w:line="206" w:lineRule="exact"/>
                        <w:ind w:firstLine="0"/>
                        <w:jc w:val="left"/>
                      </w:pPr>
                      <w:r>
                        <w:rPr>
                          <w:rStyle w:val="12Exact9"/>
                        </w:rPr>
                        <w:t>соглашениями)</w:t>
                      </w:r>
                    </w:p>
                  </w:txbxContent>
                </v:textbox>
                <w10:wrap anchorx="margin"/>
              </v:shape>
            </w:pict>
          </mc:Fallback>
        </mc:AlternateContent>
      </w:r>
      <w:r>
        <w:rPr>
          <w:noProof/>
        </w:rPr>
        <mc:AlternateContent>
          <mc:Choice Requires="wps">
            <w:drawing>
              <wp:anchor distT="0" distB="0" distL="63500" distR="63500" simplePos="0" relativeHeight="251738112" behindDoc="0" locked="0" layoutInCell="1" allowOverlap="1">
                <wp:simplePos x="0" y="0"/>
                <wp:positionH relativeFrom="margin">
                  <wp:posOffset>4245610</wp:posOffset>
                </wp:positionH>
                <wp:positionV relativeFrom="paragraph">
                  <wp:posOffset>1270</wp:posOffset>
                </wp:positionV>
                <wp:extent cx="789305" cy="537845"/>
                <wp:effectExtent l="0" t="1270" r="3810" b="3810"/>
                <wp:wrapNone/>
                <wp:docPr id="38"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537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 xml:space="preserve">ГИС о выдаче результата государственно </w:t>
                            </w:r>
                            <w:r>
                              <w:rPr>
                                <w:rStyle w:val="12Exact8"/>
                                <w:color w:val="000000"/>
                              </w:rPr>
                              <w:t>й</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0" o:spid="_x0000_s1103" type="#_x0000_t202" style="position:absolute;margin-left:334.3pt;margin-top:.1pt;width:62.15pt;height:42.35pt;z-index:2517381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 xml:space="preserve">ГИС о выдаче результата государственно </w:t>
                      </w:r>
                      <w:r>
                        <w:rPr>
                          <w:rStyle w:val="12Exact8"/>
                          <w:color w:val="000000"/>
                        </w:rPr>
                        <w:t>й</w:t>
                      </w:r>
                    </w:p>
                  </w:txbxContent>
                </v:textbox>
                <w10:wrap anchorx="margin"/>
              </v:shape>
            </w:pict>
          </mc:Fallback>
        </mc:AlternateContent>
      </w:r>
      <w:r>
        <w:rPr>
          <w:noProof/>
        </w:rPr>
        <mc:AlternateContent>
          <mc:Choice Requires="wps">
            <w:drawing>
              <wp:anchor distT="0" distB="0" distL="63500" distR="63500" simplePos="0" relativeHeight="251739136" behindDoc="0" locked="0" layoutInCell="1" allowOverlap="1">
                <wp:simplePos x="0" y="0"/>
                <wp:positionH relativeFrom="margin">
                  <wp:posOffset>4245610</wp:posOffset>
                </wp:positionH>
                <wp:positionV relativeFrom="paragraph">
                  <wp:posOffset>511175</wp:posOffset>
                </wp:positionV>
                <wp:extent cx="780415" cy="292735"/>
                <wp:effectExtent l="0" t="0" r="3175" b="0"/>
                <wp:wrapNone/>
                <wp:docPr id="3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0415" cy="292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both"/>
                            </w:pPr>
                            <w:r>
                              <w:rPr>
                                <w:rStyle w:val="12Exact9"/>
                              </w:rPr>
                              <w:t>(муниципально й) 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1" o:spid="_x0000_s1104" type="#_x0000_t202" style="position:absolute;margin-left:334.3pt;margin-top:40.25pt;width:61.45pt;height:23.05pt;z-index:25173913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" filled="f" stroked="f">
                <v:textbox style="mso-fit-shape-to-text:t" inset="0,0,0,0">
                  <w:txbxContent>
                    <w:p w:rsidR="00E30472" w:rsidRDefault="00E30472">
                      <w:pPr>
                        <w:pStyle w:val="121"/>
                        <w:shd w:val="clear" w:color="auto" w:fill="auto"/>
                        <w:spacing w:line="206" w:lineRule="exact"/>
                        <w:ind w:firstLine="0"/>
                        <w:jc w:val="both"/>
                      </w:pPr>
                      <w:r>
                        <w:rPr>
                          <w:rStyle w:val="12Exact9"/>
                        </w:rPr>
                        <w:t>(муниципально й) услуги</w:t>
                      </w:r>
                    </w:p>
                  </w:txbxContent>
                </v:textbox>
                <w10:wrap anchorx="margin"/>
              </v:shape>
            </w:pict>
          </mc:Fallback>
        </mc:AlternateContent>
      </w:r>
      <w:r>
        <w:rPr>
          <w:noProof/>
        </w:rPr>
        <mc:AlternateContent>
          <mc:Choice Requires="wps">
            <w:drawing>
              <wp:anchor distT="0" distB="0" distL="63500" distR="63500" simplePos="0" relativeHeight="251740160" behindDoc="0" locked="0" layoutInCell="1" allowOverlap="1">
                <wp:simplePos x="0" y="0"/>
                <wp:positionH relativeFrom="margin">
                  <wp:posOffset>635</wp:posOffset>
                </wp:positionH>
                <wp:positionV relativeFrom="paragraph">
                  <wp:posOffset>1699895</wp:posOffset>
                </wp:positionV>
                <wp:extent cx="789305" cy="1605915"/>
                <wp:effectExtent l="635" t="4445" r="635" b="0"/>
                <wp:wrapNone/>
                <wp:docPr id="36"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605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
                                <w:color w:val="000000"/>
                              </w:rPr>
                              <w:t xml:space="preserve">Направление </w:t>
                            </w:r>
                            <w:r>
                              <w:rPr>
                                <w:rStyle w:val="12Exact9"/>
                              </w:rPr>
                              <w:t xml:space="preserve">заявителю результата пред оставлен </w:t>
                            </w:r>
                            <w:r>
                              <w:rPr>
                                <w:rStyle w:val="12Exact"/>
                                <w:color w:val="000000"/>
                              </w:rPr>
                              <w:t xml:space="preserve">и </w:t>
                            </w:r>
                            <w:r>
                              <w:rPr>
                                <w:rStyle w:val="12Georgia1"/>
                                <w:color w:val="000000"/>
                              </w:rPr>
                              <w:t>я</w:t>
                            </w:r>
                          </w:p>
                          <w:p w:rsidR="00E30472" w:rsidRDefault="00E30472">
                            <w:pPr>
                              <w:pStyle w:val="121"/>
                              <w:shd w:val="clear" w:color="auto" w:fill="auto"/>
                              <w:spacing w:line="206" w:lineRule="exact"/>
                              <w:ind w:firstLine="0"/>
                              <w:jc w:val="left"/>
                            </w:pPr>
                            <w:r>
                              <w:rPr>
                                <w:rStyle w:val="12Exact9"/>
                              </w:rPr>
                              <w:t>государственн</w:t>
                            </w:r>
                          </w:p>
                          <w:p w:rsidR="00E30472" w:rsidRDefault="00E30472">
                            <w:pPr>
                              <w:pStyle w:val="21"/>
                              <w:shd w:val="clear" w:color="auto" w:fill="auto"/>
                              <w:spacing w:before="0" w:line="206" w:lineRule="exact"/>
                              <w:ind w:firstLine="0"/>
                              <w:jc w:val="left"/>
                            </w:pPr>
                            <w:r>
                              <w:rPr>
                                <w:rStyle w:val="2Exact"/>
                                <w:color w:val="000000"/>
                              </w:rPr>
                              <w:t>ой</w:t>
                            </w:r>
                          </w:p>
                          <w:p w:rsidR="00E30472" w:rsidRDefault="00E30472">
                            <w:pPr>
                              <w:pStyle w:val="121"/>
                              <w:shd w:val="clear" w:color="auto" w:fill="auto"/>
                              <w:spacing w:line="206" w:lineRule="exact"/>
                              <w:ind w:firstLine="0"/>
                              <w:jc w:val="left"/>
                            </w:pPr>
                            <w:r>
                              <w:rPr>
                                <w:rStyle w:val="12Exact9"/>
                              </w:rPr>
                              <w:t xml:space="preserve">(муниципально й) услуги в личный кабинет на </w:t>
                            </w:r>
                            <w:r>
                              <w:rPr>
                                <w:rStyle w:val="12Exact"/>
                                <w:color w:val="000000"/>
                              </w:rPr>
                              <w:t>ЕПГУ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2" o:spid="_x0000_s1105" type="#_x0000_t202" style="position:absolute;margin-left:.05pt;margin-top:133.85pt;width:62.15pt;height:126.45pt;z-index:2517401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vrlsgIAALM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" filled="f" stroked="f">
                <v:textbox style="mso-fit-shape-to-text:t" inset="0,0,0,0">
                  <w:txbxContent>
                    <w:p w:rsidR="00E30472" w:rsidRDefault="00E30472">
                      <w:pPr>
                        <w:pStyle w:val="121"/>
                        <w:shd w:val="clear" w:color="auto" w:fill="auto"/>
                        <w:spacing w:line="206" w:lineRule="exact"/>
                        <w:ind w:firstLine="0"/>
                        <w:jc w:val="left"/>
                      </w:pPr>
                      <w:r>
                        <w:rPr>
                          <w:rStyle w:val="12Exact"/>
                          <w:color w:val="000000"/>
                        </w:rPr>
                        <w:t xml:space="preserve">Направление </w:t>
                      </w:r>
                      <w:r>
                        <w:rPr>
                          <w:rStyle w:val="12Exact9"/>
                        </w:rPr>
                        <w:t xml:space="preserve">заявителю результата пред оставлен </w:t>
                      </w:r>
                      <w:r>
                        <w:rPr>
                          <w:rStyle w:val="12Exact"/>
                          <w:color w:val="000000"/>
                        </w:rPr>
                        <w:t xml:space="preserve">и </w:t>
                      </w:r>
                      <w:r>
                        <w:rPr>
                          <w:rStyle w:val="12Georgia1"/>
                          <w:color w:val="000000"/>
                        </w:rPr>
                        <w:t>я</w:t>
                      </w:r>
                    </w:p>
                    <w:p w:rsidR="00E30472" w:rsidRDefault="00E30472">
                      <w:pPr>
                        <w:pStyle w:val="121"/>
                        <w:shd w:val="clear" w:color="auto" w:fill="auto"/>
                        <w:spacing w:line="206" w:lineRule="exact"/>
                        <w:ind w:firstLine="0"/>
                        <w:jc w:val="left"/>
                      </w:pPr>
                      <w:r>
                        <w:rPr>
                          <w:rStyle w:val="12Exact9"/>
                        </w:rPr>
                        <w:t>государственн</w:t>
                      </w:r>
                    </w:p>
                    <w:p w:rsidR="00E30472" w:rsidRDefault="00E30472">
                      <w:pPr>
                        <w:pStyle w:val="21"/>
                        <w:shd w:val="clear" w:color="auto" w:fill="auto"/>
                        <w:spacing w:before="0" w:line="206" w:lineRule="exact"/>
                        <w:ind w:firstLine="0"/>
                        <w:jc w:val="left"/>
                      </w:pPr>
                      <w:r>
                        <w:rPr>
                          <w:rStyle w:val="2Exact"/>
                          <w:color w:val="000000"/>
                        </w:rPr>
                        <w:t>ой</w:t>
                      </w:r>
                    </w:p>
                    <w:p w:rsidR="00E30472" w:rsidRDefault="00E30472">
                      <w:pPr>
                        <w:pStyle w:val="121"/>
                        <w:shd w:val="clear" w:color="auto" w:fill="auto"/>
                        <w:spacing w:line="206" w:lineRule="exact"/>
                        <w:ind w:firstLine="0"/>
                        <w:jc w:val="left"/>
                      </w:pPr>
                      <w:r>
                        <w:rPr>
                          <w:rStyle w:val="12Exact9"/>
                        </w:rPr>
                        <w:t xml:space="preserve">(муниципально й) услуги в личный кабинет на </w:t>
                      </w:r>
                      <w:r>
                        <w:rPr>
                          <w:rStyle w:val="12Exact"/>
                          <w:color w:val="000000"/>
                        </w:rPr>
                        <w:t>ЕПГУ</w:t>
                      </w:r>
                    </w:p>
                  </w:txbxContent>
                </v:textbox>
                <w10:wrap anchorx="margin"/>
              </v:shape>
            </w:pict>
          </mc:Fallback>
        </mc:AlternateContent>
      </w:r>
      <w:r>
        <w:rPr>
          <w:noProof/>
        </w:rPr>
        <mc:AlternateContent>
          <mc:Choice Requires="wps">
            <w:drawing>
              <wp:anchor distT="0" distB="0" distL="63500" distR="63500" simplePos="0" relativeHeight="251741184" behindDoc="0" locked="0" layoutInCell="1" allowOverlap="1">
                <wp:simplePos x="0" y="0"/>
                <wp:positionH relativeFrom="margin">
                  <wp:posOffset>892810</wp:posOffset>
                </wp:positionH>
                <wp:positionV relativeFrom="paragraph">
                  <wp:posOffset>1693545</wp:posOffset>
                </wp:positionV>
                <wp:extent cx="789305" cy="1222375"/>
                <wp:effectExtent l="0" t="0" r="3810" b="0"/>
                <wp:wrapNone/>
                <wp:docPr id="35"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9305" cy="1222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
                                <w:color w:val="000000"/>
                              </w:rPr>
                              <w:t xml:space="preserve">В </w:t>
                            </w:r>
                            <w:r>
                              <w:rPr>
                                <w:rStyle w:val="12Exact9"/>
                              </w:rPr>
                              <w:t>день регистрации результата предоставлен</w:t>
                            </w:r>
                            <w:r>
                              <w:rPr>
                                <w:rStyle w:val="12Exact"/>
                                <w:color w:val="000000"/>
                              </w:rPr>
                              <w:t xml:space="preserve">и </w:t>
                            </w:r>
                            <w:r>
                              <w:rPr>
                                <w:rStyle w:val="12Georgia1"/>
                                <w:color w:val="000000"/>
                              </w:rPr>
                              <w:t>я</w:t>
                            </w:r>
                          </w:p>
                          <w:p w:rsidR="00E30472" w:rsidRDefault="00E30472">
                            <w:pPr>
                              <w:pStyle w:val="121"/>
                              <w:shd w:val="clear" w:color="auto" w:fill="auto"/>
                              <w:spacing w:line="206" w:lineRule="exact"/>
                              <w:ind w:firstLine="0"/>
                              <w:jc w:val="left"/>
                            </w:pPr>
                            <w:r>
                              <w:rPr>
                                <w:rStyle w:val="12Exact9"/>
                              </w:rPr>
                              <w:t>государственн</w:t>
                            </w:r>
                          </w:p>
                          <w:p w:rsidR="00E30472" w:rsidRDefault="00E30472">
                            <w:pPr>
                              <w:pStyle w:val="121"/>
                              <w:shd w:val="clear" w:color="auto" w:fill="auto"/>
                              <w:spacing w:line="206" w:lineRule="exact"/>
                              <w:ind w:firstLine="0"/>
                              <w:jc w:val="left"/>
                            </w:pPr>
                            <w:r>
                              <w:rPr>
                                <w:rStyle w:val="12Exact6"/>
                                <w:color w:val="000000"/>
                              </w:rPr>
                              <w:t>ой</w:t>
                            </w:r>
                          </w:p>
                          <w:p w:rsidR="00E30472" w:rsidRDefault="00E30472">
                            <w:pPr>
                              <w:pStyle w:val="121"/>
                              <w:shd w:val="clear" w:color="auto" w:fill="auto"/>
                              <w:spacing w:line="206" w:lineRule="exact"/>
                              <w:ind w:firstLine="0"/>
                              <w:jc w:val="left"/>
                            </w:pPr>
                            <w:r>
                              <w:rPr>
                                <w:rStyle w:val="12Exact9"/>
                              </w:rPr>
                              <w:t>(муниципально й) 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3" o:spid="_x0000_s1106" type="#_x0000_t202" style="position:absolute;margin-left:70.3pt;margin-top:133.35pt;width:62.15pt;height:96.25pt;z-index:2517411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KjsQIAALM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" filled="f" stroked="f">
                <v:textbox style="mso-fit-shape-to-text:t" inset="0,0,0,0">
                  <w:txbxContent>
                    <w:p w:rsidR="00E30472" w:rsidRDefault="00E30472">
                      <w:pPr>
                        <w:pStyle w:val="121"/>
                        <w:shd w:val="clear" w:color="auto" w:fill="auto"/>
                        <w:spacing w:line="206" w:lineRule="exact"/>
                        <w:ind w:firstLine="0"/>
                        <w:jc w:val="left"/>
                      </w:pPr>
                      <w:r>
                        <w:rPr>
                          <w:rStyle w:val="12Exact"/>
                          <w:color w:val="000000"/>
                        </w:rPr>
                        <w:t xml:space="preserve">В </w:t>
                      </w:r>
                      <w:r>
                        <w:rPr>
                          <w:rStyle w:val="12Exact9"/>
                        </w:rPr>
                        <w:t>день регистрации результата предоставлен</w:t>
                      </w:r>
                      <w:r>
                        <w:rPr>
                          <w:rStyle w:val="12Exact"/>
                          <w:color w:val="000000"/>
                        </w:rPr>
                        <w:t xml:space="preserve">и </w:t>
                      </w:r>
                      <w:r>
                        <w:rPr>
                          <w:rStyle w:val="12Georgia1"/>
                          <w:color w:val="000000"/>
                        </w:rPr>
                        <w:t>я</w:t>
                      </w:r>
                    </w:p>
                    <w:p w:rsidR="00E30472" w:rsidRDefault="00E30472">
                      <w:pPr>
                        <w:pStyle w:val="121"/>
                        <w:shd w:val="clear" w:color="auto" w:fill="auto"/>
                        <w:spacing w:line="206" w:lineRule="exact"/>
                        <w:ind w:firstLine="0"/>
                        <w:jc w:val="left"/>
                      </w:pPr>
                      <w:r>
                        <w:rPr>
                          <w:rStyle w:val="12Exact9"/>
                        </w:rPr>
                        <w:t>государственн</w:t>
                      </w:r>
                    </w:p>
                    <w:p w:rsidR="00E30472" w:rsidRDefault="00E30472">
                      <w:pPr>
                        <w:pStyle w:val="121"/>
                        <w:shd w:val="clear" w:color="auto" w:fill="auto"/>
                        <w:spacing w:line="206" w:lineRule="exact"/>
                        <w:ind w:firstLine="0"/>
                        <w:jc w:val="left"/>
                      </w:pPr>
                      <w:r>
                        <w:rPr>
                          <w:rStyle w:val="12Exact6"/>
                          <w:color w:val="000000"/>
                        </w:rPr>
                        <w:t>ой</w:t>
                      </w:r>
                    </w:p>
                    <w:p w:rsidR="00E30472" w:rsidRDefault="00E30472">
                      <w:pPr>
                        <w:pStyle w:val="121"/>
                        <w:shd w:val="clear" w:color="auto" w:fill="auto"/>
                        <w:spacing w:line="206" w:lineRule="exact"/>
                        <w:ind w:firstLine="0"/>
                        <w:jc w:val="left"/>
                      </w:pPr>
                      <w:r>
                        <w:rPr>
                          <w:rStyle w:val="12Exact9"/>
                        </w:rPr>
                        <w:t>(муниципально й) услуги</w:t>
                      </w:r>
                    </w:p>
                  </w:txbxContent>
                </v:textbox>
                <w10:wrap anchorx="margin"/>
              </v:shape>
            </w:pict>
          </mc:Fallback>
        </mc:AlternateContent>
      </w:r>
      <w:r>
        <w:rPr>
          <w:noProof/>
        </w:rPr>
        <mc:AlternateContent>
          <mc:Choice Requires="wps">
            <w:drawing>
              <wp:anchor distT="0" distB="0" distL="63500" distR="63500" simplePos="0" relativeHeight="251742208" behindDoc="0" locked="0" layoutInCell="1" allowOverlap="1">
                <wp:simplePos x="0" y="0"/>
                <wp:positionH relativeFrom="margin">
                  <wp:posOffset>1795145</wp:posOffset>
                </wp:positionH>
                <wp:positionV relativeFrom="paragraph">
                  <wp:posOffset>1699895</wp:posOffset>
                </wp:positionV>
                <wp:extent cx="673735" cy="1746250"/>
                <wp:effectExtent l="4445" t="4445" r="0" b="1905"/>
                <wp:wrapNone/>
                <wp:docPr id="3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735" cy="174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both"/>
                            </w:pPr>
                            <w:r>
                              <w:rPr>
                                <w:rStyle w:val="12Exact9"/>
                              </w:rPr>
                              <w:t>Должностно</w:t>
                            </w:r>
                          </w:p>
                          <w:p w:rsidR="00E30472" w:rsidRDefault="00E30472">
                            <w:pPr>
                              <w:pStyle w:val="121"/>
                              <w:shd w:val="clear" w:color="auto" w:fill="auto"/>
                              <w:spacing w:line="206" w:lineRule="exact"/>
                              <w:ind w:firstLine="0"/>
                              <w:jc w:val="both"/>
                            </w:pPr>
                            <w:r>
                              <w:rPr>
                                <w:rStyle w:val="12Exact"/>
                                <w:color w:val="000000"/>
                              </w:rPr>
                              <w:t xml:space="preserve">е </w:t>
                            </w:r>
                            <w:r>
                              <w:rPr>
                                <w:rStyle w:val="12Exact9"/>
                              </w:rPr>
                              <w:t>лицо</w:t>
                            </w:r>
                          </w:p>
                          <w:p w:rsidR="00E30472" w:rsidRDefault="00E30472">
                            <w:pPr>
                              <w:pStyle w:val="121"/>
                              <w:shd w:val="clear" w:color="auto" w:fill="auto"/>
                              <w:spacing w:line="206" w:lineRule="exact"/>
                              <w:ind w:firstLine="0"/>
                              <w:jc w:val="both"/>
                            </w:pPr>
                            <w:r>
                              <w:rPr>
                                <w:rStyle w:val="12Exact9"/>
                              </w:rPr>
                              <w:t>Уполномоче</w:t>
                            </w:r>
                          </w:p>
                          <w:p w:rsidR="00E30472" w:rsidRDefault="00E30472">
                            <w:pPr>
                              <w:pStyle w:val="41"/>
                              <w:shd w:val="clear" w:color="auto" w:fill="auto"/>
                              <w:spacing w:before="0" w:after="0" w:line="206" w:lineRule="exact"/>
                            </w:pPr>
                            <w:r>
                              <w:rPr>
                                <w:rStyle w:val="4Exact"/>
                                <w:b/>
                                <w:bCs/>
                                <w:color w:val="000000"/>
                              </w:rPr>
                              <w:t>иного</w:t>
                            </w:r>
                          </w:p>
                          <w:p w:rsidR="00E30472" w:rsidRDefault="00E30472">
                            <w:pPr>
                              <w:pStyle w:val="121"/>
                              <w:shd w:val="clear" w:color="auto" w:fill="auto"/>
                              <w:spacing w:line="206" w:lineRule="exact"/>
                              <w:ind w:firstLine="0"/>
                              <w:jc w:val="both"/>
                            </w:pPr>
                            <w:r>
                              <w:rPr>
                                <w:rStyle w:val="12Exact9"/>
                              </w:rPr>
                              <w:t>органа,</w:t>
                            </w:r>
                          </w:p>
                          <w:p w:rsidR="00E30472" w:rsidRDefault="00E30472">
                            <w:pPr>
                              <w:pStyle w:val="121"/>
                              <w:shd w:val="clear" w:color="auto" w:fill="auto"/>
                              <w:spacing w:line="206" w:lineRule="exact"/>
                              <w:ind w:firstLine="0"/>
                              <w:jc w:val="both"/>
                            </w:pPr>
                            <w:r>
                              <w:rPr>
                                <w:rStyle w:val="12Exact9"/>
                              </w:rPr>
                              <w:t>ответственн</w:t>
                            </w:r>
                          </w:p>
                          <w:p w:rsidR="00E30472" w:rsidRDefault="00E30472">
                            <w:pPr>
                              <w:pStyle w:val="41"/>
                              <w:shd w:val="clear" w:color="auto" w:fill="auto"/>
                              <w:spacing w:before="0" w:after="0" w:line="206" w:lineRule="exact"/>
                            </w:pPr>
                            <w:r>
                              <w:rPr>
                                <w:rStyle w:val="4Exact"/>
                                <w:b/>
                                <w:bCs/>
                                <w:color w:val="000000"/>
                              </w:rPr>
                              <w:t>ое за</w:t>
                            </w:r>
                          </w:p>
                          <w:p w:rsidR="00E30472" w:rsidRDefault="00E30472">
                            <w:pPr>
                              <w:pStyle w:val="121"/>
                              <w:shd w:val="clear" w:color="auto" w:fill="auto"/>
                              <w:spacing w:line="206" w:lineRule="exact"/>
                              <w:ind w:firstLine="0"/>
                              <w:jc w:val="both"/>
                            </w:pPr>
                            <w:r>
                              <w:rPr>
                                <w:rStyle w:val="12Exact9"/>
                              </w:rPr>
                              <w:t>предоставле</w:t>
                            </w:r>
                          </w:p>
                          <w:p w:rsidR="00E30472" w:rsidRDefault="00E30472">
                            <w:pPr>
                              <w:pStyle w:val="121"/>
                              <w:shd w:val="clear" w:color="auto" w:fill="auto"/>
                              <w:spacing w:line="206" w:lineRule="exact"/>
                              <w:ind w:firstLine="0"/>
                              <w:jc w:val="both"/>
                            </w:pPr>
                            <w:r>
                              <w:rPr>
                                <w:rStyle w:val="12Exact9"/>
                              </w:rPr>
                              <w:t>ние</w:t>
                            </w:r>
                          </w:p>
                          <w:p w:rsidR="00E30472" w:rsidRDefault="00E30472">
                            <w:pPr>
                              <w:pStyle w:val="121"/>
                              <w:shd w:val="clear" w:color="auto" w:fill="auto"/>
                              <w:spacing w:line="206" w:lineRule="exact"/>
                              <w:ind w:firstLine="0"/>
                              <w:jc w:val="both"/>
                            </w:pPr>
                            <w:r>
                              <w:rPr>
                                <w:rStyle w:val="12Exact9"/>
                              </w:rPr>
                              <w:t>государстве</w:t>
                            </w:r>
                          </w:p>
                          <w:p w:rsidR="00E30472" w:rsidRDefault="00E30472">
                            <w:pPr>
                              <w:pStyle w:val="121"/>
                              <w:shd w:val="clear" w:color="auto" w:fill="auto"/>
                              <w:spacing w:line="206" w:lineRule="exact"/>
                              <w:ind w:firstLine="0"/>
                              <w:jc w:val="both"/>
                            </w:pPr>
                            <w:r>
                              <w:rPr>
                                <w:rStyle w:val="12Exact9"/>
                              </w:rPr>
                              <w:t>нно</w:t>
                            </w:r>
                          </w:p>
                          <w:p w:rsidR="00E30472" w:rsidRDefault="00E30472">
                            <w:pPr>
                              <w:pStyle w:val="121"/>
                              <w:shd w:val="clear" w:color="auto" w:fill="auto"/>
                              <w:spacing w:line="206" w:lineRule="exact"/>
                              <w:ind w:firstLine="0"/>
                              <w:jc w:val="both"/>
                            </w:pPr>
                            <w:r>
                              <w:rPr>
                                <w:rStyle w:val="12Exact9"/>
                              </w:rPr>
                              <w:t>(муниципалы ной) услуги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4" o:spid="_x0000_s1107" type="#_x0000_t202" style="position:absolute;margin-left:141.35pt;margin-top:133.85pt;width:53.05pt;height:137.5pt;z-index:2517422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NvYswIAALM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" filled="f" stroked="f">
                <v:textbox style="mso-fit-shape-to-text:t" inset="0,0,0,0">
                  <w:txbxContent>
                    <w:p w:rsidR="00E30472" w:rsidRDefault="00E30472">
                      <w:pPr>
                        <w:pStyle w:val="121"/>
                        <w:shd w:val="clear" w:color="auto" w:fill="auto"/>
                        <w:spacing w:line="206" w:lineRule="exact"/>
                        <w:ind w:firstLine="0"/>
                        <w:jc w:val="both"/>
                      </w:pPr>
                      <w:r>
                        <w:rPr>
                          <w:rStyle w:val="12Exact9"/>
                        </w:rPr>
                        <w:t>Должностно</w:t>
                      </w:r>
                    </w:p>
                    <w:p w:rsidR="00E30472" w:rsidRDefault="00E30472">
                      <w:pPr>
                        <w:pStyle w:val="121"/>
                        <w:shd w:val="clear" w:color="auto" w:fill="auto"/>
                        <w:spacing w:line="206" w:lineRule="exact"/>
                        <w:ind w:firstLine="0"/>
                        <w:jc w:val="both"/>
                      </w:pPr>
                      <w:r>
                        <w:rPr>
                          <w:rStyle w:val="12Exact"/>
                          <w:color w:val="000000"/>
                        </w:rPr>
                        <w:t xml:space="preserve">е </w:t>
                      </w:r>
                      <w:r>
                        <w:rPr>
                          <w:rStyle w:val="12Exact9"/>
                        </w:rPr>
                        <w:t>лицо</w:t>
                      </w:r>
                    </w:p>
                    <w:p w:rsidR="00E30472" w:rsidRDefault="00E30472">
                      <w:pPr>
                        <w:pStyle w:val="121"/>
                        <w:shd w:val="clear" w:color="auto" w:fill="auto"/>
                        <w:spacing w:line="206" w:lineRule="exact"/>
                        <w:ind w:firstLine="0"/>
                        <w:jc w:val="both"/>
                      </w:pPr>
                      <w:r>
                        <w:rPr>
                          <w:rStyle w:val="12Exact9"/>
                        </w:rPr>
                        <w:t>Уполномоче</w:t>
                      </w:r>
                    </w:p>
                    <w:p w:rsidR="00E30472" w:rsidRDefault="00E30472">
                      <w:pPr>
                        <w:pStyle w:val="41"/>
                        <w:shd w:val="clear" w:color="auto" w:fill="auto"/>
                        <w:spacing w:before="0" w:after="0" w:line="206" w:lineRule="exact"/>
                      </w:pPr>
                      <w:r>
                        <w:rPr>
                          <w:rStyle w:val="4Exact"/>
                          <w:b/>
                          <w:bCs/>
                          <w:color w:val="000000"/>
                        </w:rPr>
                        <w:t>иного</w:t>
                      </w:r>
                    </w:p>
                    <w:p w:rsidR="00E30472" w:rsidRDefault="00E30472">
                      <w:pPr>
                        <w:pStyle w:val="121"/>
                        <w:shd w:val="clear" w:color="auto" w:fill="auto"/>
                        <w:spacing w:line="206" w:lineRule="exact"/>
                        <w:ind w:firstLine="0"/>
                        <w:jc w:val="both"/>
                      </w:pPr>
                      <w:r>
                        <w:rPr>
                          <w:rStyle w:val="12Exact9"/>
                        </w:rPr>
                        <w:t>органа,</w:t>
                      </w:r>
                    </w:p>
                    <w:p w:rsidR="00E30472" w:rsidRDefault="00E30472">
                      <w:pPr>
                        <w:pStyle w:val="121"/>
                        <w:shd w:val="clear" w:color="auto" w:fill="auto"/>
                        <w:spacing w:line="206" w:lineRule="exact"/>
                        <w:ind w:firstLine="0"/>
                        <w:jc w:val="both"/>
                      </w:pPr>
                      <w:r>
                        <w:rPr>
                          <w:rStyle w:val="12Exact9"/>
                        </w:rPr>
                        <w:t>ответственн</w:t>
                      </w:r>
                    </w:p>
                    <w:p w:rsidR="00E30472" w:rsidRDefault="00E30472">
                      <w:pPr>
                        <w:pStyle w:val="41"/>
                        <w:shd w:val="clear" w:color="auto" w:fill="auto"/>
                        <w:spacing w:before="0" w:after="0" w:line="206" w:lineRule="exact"/>
                      </w:pPr>
                      <w:r>
                        <w:rPr>
                          <w:rStyle w:val="4Exact"/>
                          <w:b/>
                          <w:bCs/>
                          <w:color w:val="000000"/>
                        </w:rPr>
                        <w:t>ое за</w:t>
                      </w:r>
                    </w:p>
                    <w:p w:rsidR="00E30472" w:rsidRDefault="00E30472">
                      <w:pPr>
                        <w:pStyle w:val="121"/>
                        <w:shd w:val="clear" w:color="auto" w:fill="auto"/>
                        <w:spacing w:line="206" w:lineRule="exact"/>
                        <w:ind w:firstLine="0"/>
                        <w:jc w:val="both"/>
                      </w:pPr>
                      <w:r>
                        <w:rPr>
                          <w:rStyle w:val="12Exact9"/>
                        </w:rPr>
                        <w:t>предоставле</w:t>
                      </w:r>
                    </w:p>
                    <w:p w:rsidR="00E30472" w:rsidRDefault="00E30472">
                      <w:pPr>
                        <w:pStyle w:val="121"/>
                        <w:shd w:val="clear" w:color="auto" w:fill="auto"/>
                        <w:spacing w:line="206" w:lineRule="exact"/>
                        <w:ind w:firstLine="0"/>
                        <w:jc w:val="both"/>
                      </w:pPr>
                      <w:r>
                        <w:rPr>
                          <w:rStyle w:val="12Exact9"/>
                        </w:rPr>
                        <w:t>ние</w:t>
                      </w:r>
                    </w:p>
                    <w:p w:rsidR="00E30472" w:rsidRDefault="00E30472">
                      <w:pPr>
                        <w:pStyle w:val="121"/>
                        <w:shd w:val="clear" w:color="auto" w:fill="auto"/>
                        <w:spacing w:line="206" w:lineRule="exact"/>
                        <w:ind w:firstLine="0"/>
                        <w:jc w:val="both"/>
                      </w:pPr>
                      <w:r>
                        <w:rPr>
                          <w:rStyle w:val="12Exact9"/>
                        </w:rPr>
                        <w:t>государстве</w:t>
                      </w:r>
                    </w:p>
                    <w:p w:rsidR="00E30472" w:rsidRDefault="00E30472">
                      <w:pPr>
                        <w:pStyle w:val="121"/>
                        <w:shd w:val="clear" w:color="auto" w:fill="auto"/>
                        <w:spacing w:line="206" w:lineRule="exact"/>
                        <w:ind w:firstLine="0"/>
                        <w:jc w:val="both"/>
                      </w:pPr>
                      <w:r>
                        <w:rPr>
                          <w:rStyle w:val="12Exact9"/>
                        </w:rPr>
                        <w:t>нно</w:t>
                      </w:r>
                    </w:p>
                    <w:p w:rsidR="00E30472" w:rsidRDefault="00E30472">
                      <w:pPr>
                        <w:pStyle w:val="121"/>
                        <w:shd w:val="clear" w:color="auto" w:fill="auto"/>
                        <w:spacing w:line="206" w:lineRule="exact"/>
                        <w:ind w:firstLine="0"/>
                        <w:jc w:val="both"/>
                      </w:pPr>
                      <w:r>
                        <w:rPr>
                          <w:rStyle w:val="12Exact9"/>
                        </w:rPr>
                        <w:t>(муниципалы ной) услуги</w:t>
                      </w:r>
                    </w:p>
                  </w:txbxContent>
                </v:textbox>
                <w10:wrap anchorx="margin"/>
              </v:shape>
            </w:pict>
          </mc:Fallback>
        </mc:AlternateContent>
      </w:r>
      <w:r>
        <w:rPr>
          <w:noProof/>
        </w:rPr>
        <mc:AlternateContent>
          <mc:Choice Requires="wps">
            <w:drawing>
              <wp:anchor distT="0" distB="0" distL="63500" distR="63500" simplePos="0" relativeHeight="251743232" behindDoc="0" locked="0" layoutInCell="1" allowOverlap="1">
                <wp:simplePos x="0" y="0"/>
                <wp:positionH relativeFrom="margin">
                  <wp:posOffset>2584450</wp:posOffset>
                </wp:positionH>
                <wp:positionV relativeFrom="paragraph">
                  <wp:posOffset>1706245</wp:posOffset>
                </wp:positionV>
                <wp:extent cx="225425" cy="140970"/>
                <wp:effectExtent l="3175" t="1270" r="0" b="635"/>
                <wp:wrapNone/>
                <wp:docPr id="33"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
                                <w:color w:val="000000"/>
                              </w:rPr>
                              <w:t>I 1</w:t>
                            </w:r>
                            <w:r>
                              <w:rPr>
                                <w:rStyle w:val="12Exact"/>
                                <w:color w:val="000000"/>
                                <w:lang w:val="en-US" w:eastAsia="en-US"/>
                              </w:rPr>
                              <w:t>1C</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5" o:spid="_x0000_s1108" type="#_x0000_t202" style="position:absolute;margin-left:203.5pt;margin-top:134.35pt;width:17.75pt;height:11.1pt;z-index:2517432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" filled="f" stroked="f">
                <v:textbox style="mso-fit-shape-to-text:t" inset="0,0,0,0">
                  <w:txbxContent>
                    <w:p w:rsidR="00E30472" w:rsidRDefault="00E30472">
                      <w:pPr>
                        <w:pStyle w:val="121"/>
                        <w:shd w:val="clear" w:color="auto" w:fill="auto"/>
                        <w:spacing w:line="170" w:lineRule="exact"/>
                        <w:ind w:firstLine="0"/>
                        <w:jc w:val="left"/>
                      </w:pPr>
                      <w:r>
                        <w:rPr>
                          <w:rStyle w:val="12Exact"/>
                          <w:color w:val="000000"/>
                        </w:rPr>
                        <w:t>I 1</w:t>
                      </w:r>
                      <w:r>
                        <w:rPr>
                          <w:rStyle w:val="12Exact"/>
                          <w:color w:val="000000"/>
                          <w:lang w:val="en-US" w:eastAsia="en-US"/>
                        </w:rPr>
                        <w:t>1C</w:t>
                      </w:r>
                    </w:p>
                  </w:txbxContent>
                </v:textbox>
                <w10:wrap anchorx="margin"/>
              </v:shape>
            </w:pict>
          </mc:Fallback>
        </mc:AlternateContent>
      </w:r>
      <w:r>
        <w:rPr>
          <w:noProof/>
        </w:rPr>
        <mc:AlternateContent>
          <mc:Choice Requires="wps">
            <w:drawing>
              <wp:anchor distT="0" distB="0" distL="63500" distR="63500" simplePos="0" relativeHeight="251744256" behindDoc="0" locked="0" layoutInCell="1" allowOverlap="1">
                <wp:simplePos x="0" y="0"/>
                <wp:positionH relativeFrom="margin">
                  <wp:posOffset>4233545</wp:posOffset>
                </wp:positionH>
                <wp:positionV relativeFrom="paragraph">
                  <wp:posOffset>1699895</wp:posOffset>
                </wp:positionV>
                <wp:extent cx="801370" cy="426085"/>
                <wp:effectExtent l="4445" t="4445" r="3810" b="0"/>
                <wp:wrapNone/>
                <wp:docPr id="32"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1370" cy="426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Результат</w:t>
                            </w:r>
                          </w:p>
                          <w:p w:rsidR="00E30472" w:rsidRDefault="00E30472">
                            <w:pPr>
                              <w:pStyle w:val="121"/>
                              <w:shd w:val="clear" w:color="auto" w:fill="auto"/>
                              <w:spacing w:line="206" w:lineRule="exact"/>
                              <w:ind w:firstLine="0"/>
                              <w:jc w:val="left"/>
                            </w:pPr>
                            <w:r>
                              <w:rPr>
                                <w:rStyle w:val="12Exact9"/>
                              </w:rPr>
                              <w:t>государственно</w:t>
                            </w:r>
                          </w:p>
                          <w:p w:rsidR="00E30472" w:rsidRDefault="00E30472">
                            <w:pPr>
                              <w:pStyle w:val="121"/>
                              <w:shd w:val="clear" w:color="auto" w:fill="auto"/>
                              <w:spacing w:line="206" w:lineRule="exact"/>
                              <w:ind w:firstLine="0"/>
                              <w:jc w:val="left"/>
                            </w:pPr>
                            <w:r>
                              <w:rPr>
                                <w:rStyle w:val="12Exact8"/>
                                <w:color w:val="000000"/>
                              </w:rPr>
                              <w:t>й</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6" o:spid="_x0000_s1109" type="#_x0000_t202" style="position:absolute;margin-left:333.35pt;margin-top:133.85pt;width:63.1pt;height:33.55pt;z-index:25174425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4VXsAIAALI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Результат</w:t>
                      </w:r>
                    </w:p>
                    <w:p w:rsidR="00E30472" w:rsidRDefault="00E30472">
                      <w:pPr>
                        <w:pStyle w:val="121"/>
                        <w:shd w:val="clear" w:color="auto" w:fill="auto"/>
                        <w:spacing w:line="206" w:lineRule="exact"/>
                        <w:ind w:firstLine="0"/>
                        <w:jc w:val="left"/>
                      </w:pPr>
                      <w:r>
                        <w:rPr>
                          <w:rStyle w:val="12Exact9"/>
                        </w:rPr>
                        <w:t>государственно</w:t>
                      </w:r>
                    </w:p>
                    <w:p w:rsidR="00E30472" w:rsidRDefault="00E30472">
                      <w:pPr>
                        <w:pStyle w:val="121"/>
                        <w:shd w:val="clear" w:color="auto" w:fill="auto"/>
                        <w:spacing w:line="206" w:lineRule="exact"/>
                        <w:ind w:firstLine="0"/>
                        <w:jc w:val="left"/>
                      </w:pPr>
                      <w:r>
                        <w:rPr>
                          <w:rStyle w:val="12Exact8"/>
                          <w:color w:val="000000"/>
                        </w:rPr>
                        <w:t>й</w:t>
                      </w:r>
                    </w:p>
                  </w:txbxContent>
                </v:textbox>
                <w10:wrap anchorx="margin"/>
              </v:shape>
            </w:pict>
          </mc:Fallback>
        </mc:AlternateContent>
      </w:r>
      <w:r>
        <w:rPr>
          <w:noProof/>
        </w:rPr>
        <mc:AlternateContent>
          <mc:Choice Requires="wps">
            <w:drawing>
              <wp:anchor distT="0" distB="0" distL="63500" distR="63500" simplePos="0" relativeHeight="251745280" behindDoc="0" locked="0" layoutInCell="1" allowOverlap="1">
                <wp:simplePos x="0" y="0"/>
                <wp:positionH relativeFrom="margin">
                  <wp:posOffset>4233545</wp:posOffset>
                </wp:positionH>
                <wp:positionV relativeFrom="paragraph">
                  <wp:posOffset>2102485</wp:posOffset>
                </wp:positionV>
                <wp:extent cx="792480" cy="944245"/>
                <wp:effectExtent l="4445" t="0" r="3175" b="1270"/>
                <wp:wrapNone/>
                <wp:docPr id="31"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2480" cy="944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left"/>
                            </w:pPr>
                            <w:r>
                              <w:rPr>
                                <w:rStyle w:val="12Exact9"/>
                              </w:rPr>
                              <w:t>(муниципально й) услуги, направленный заявителю на личный кабинет на ЕПГУ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7" o:spid="_x0000_s1110" type="#_x0000_t202" style="position:absolute;margin-left:333.35pt;margin-top:165.55pt;width:62.4pt;height:74.35pt;z-index:2517452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" filled="f" stroked="f">
                <v:textbox style="mso-fit-shape-to-text:t" inset="0,0,0,0">
                  <w:txbxContent>
                    <w:p w:rsidR="00E30472" w:rsidRDefault="00E30472">
                      <w:pPr>
                        <w:pStyle w:val="121"/>
                        <w:shd w:val="clear" w:color="auto" w:fill="auto"/>
                        <w:spacing w:line="206" w:lineRule="exact"/>
                        <w:ind w:firstLine="0"/>
                        <w:jc w:val="left"/>
                      </w:pPr>
                      <w:r>
                        <w:rPr>
                          <w:rStyle w:val="12Exact9"/>
                        </w:rPr>
                        <w:t>(муниципально й) услуги, направленный заявителю на личный кабинет на ЕПГУ</w:t>
                      </w:r>
                    </w:p>
                  </w:txbxContent>
                </v:textbox>
                <w10:wrap anchorx="margin"/>
              </v:shape>
            </w:pict>
          </mc:Fallback>
        </mc:AlternateContent>
      </w: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76" w:lineRule="exact"/>
        <w:rPr>
          <w:color w:val="auto"/>
        </w:rPr>
      </w:pPr>
    </w:p>
    <w:p w:rsidR="00E30472" w:rsidRDefault="00E30472">
      <w:pPr>
        <w:rPr>
          <w:color w:val="auto"/>
          <w:sz w:val="2"/>
          <w:szCs w:val="2"/>
        </w:rPr>
        <w:sectPr w:rsidR="00E30472">
          <w:pgSz w:w="11900" w:h="16840"/>
          <w:pgMar w:top="1109" w:right="1021" w:bottom="1109" w:left="2949" w:header="0" w:footer="3" w:gutter="0"/>
          <w:cols w:space="720"/>
          <w:noEndnote/>
          <w:docGrid w:linePitch="360"/>
        </w:sectPr>
      </w:pPr>
    </w:p>
    <w:p w:rsidR="00E30472" w:rsidRDefault="00927872">
      <w:pPr>
        <w:spacing w:line="360" w:lineRule="exact"/>
        <w:rPr>
          <w:color w:val="auto"/>
        </w:rPr>
      </w:pPr>
      <w:r>
        <w:rPr>
          <w:noProof/>
        </w:rPr>
        <mc:AlternateContent>
          <mc:Choice Requires="wps">
            <w:drawing>
              <wp:anchor distT="0" distB="0" distL="63500" distR="63500" simplePos="0" relativeHeight="251746304" behindDoc="0" locked="0" layoutInCell="1" allowOverlap="1">
                <wp:simplePos x="0" y="0"/>
                <wp:positionH relativeFrom="margin">
                  <wp:posOffset>3175</wp:posOffset>
                </wp:positionH>
                <wp:positionV relativeFrom="paragraph">
                  <wp:posOffset>1270</wp:posOffset>
                </wp:positionV>
                <wp:extent cx="6074410" cy="1143000"/>
                <wp:effectExtent l="3175" t="1270" r="0" b="0"/>
                <wp:wrapNone/>
                <wp:docPr id="3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441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left="6720" w:firstLine="0"/>
                            </w:pPr>
                            <w:r>
                              <w:rPr>
                                <w:rStyle w:val="12Exact"/>
                                <w:color w:val="000000"/>
                              </w:rPr>
                              <w:t>Приложение № 6 к Административному регламенту по предоставлению государственной</w:t>
                            </w:r>
                          </w:p>
                          <w:p w:rsidR="00E30472" w:rsidRDefault="00E30472">
                            <w:pPr>
                              <w:pStyle w:val="121"/>
                              <w:shd w:val="clear" w:color="auto" w:fill="auto"/>
                              <w:spacing w:line="206" w:lineRule="exact"/>
                              <w:ind w:firstLine="0"/>
                            </w:pPr>
                            <w:r>
                              <w:rPr>
                                <w:rStyle w:val="12Exact"/>
                                <w:color w:val="000000"/>
                              </w:rPr>
                              <w:t>услуги</w:t>
                            </w:r>
                          </w:p>
                          <w:p w:rsidR="00E30472" w:rsidRDefault="00E30472">
                            <w:pPr>
                              <w:pStyle w:val="41"/>
                              <w:shd w:val="clear" w:color="auto" w:fill="auto"/>
                              <w:spacing w:before="0" w:after="0" w:line="312" w:lineRule="exact"/>
                              <w:ind w:left="140"/>
                              <w:jc w:val="center"/>
                            </w:pPr>
                            <w:r>
                              <w:rPr>
                                <w:rStyle w:val="4Exact"/>
                                <w:b/>
                                <w:bCs/>
                                <w:color w:val="000000"/>
                              </w:rPr>
                              <w:t>Форма Выписки из государственного лесного реестра</w:t>
                            </w:r>
                          </w:p>
                          <w:p w:rsidR="00E30472" w:rsidRDefault="00E30472">
                            <w:pPr>
                              <w:pStyle w:val="121"/>
                              <w:shd w:val="clear" w:color="auto" w:fill="auto"/>
                              <w:spacing w:line="312" w:lineRule="exact"/>
                              <w:ind w:left="740" w:firstLine="0"/>
                              <w:jc w:val="left"/>
                            </w:pPr>
                            <w:r>
                              <w:rPr>
                                <w:rStyle w:val="12Exact9"/>
                              </w:rPr>
                              <w:t>Информация о лесном участке</w:t>
                            </w:r>
                          </w:p>
                          <w:p w:rsidR="00E30472" w:rsidRDefault="00E30472">
                            <w:pPr>
                              <w:pStyle w:val="121"/>
                              <w:shd w:val="clear" w:color="auto" w:fill="auto"/>
                              <w:spacing w:line="312" w:lineRule="exact"/>
                              <w:ind w:firstLine="0"/>
                              <w:jc w:val="left"/>
                            </w:pPr>
                            <w:r>
                              <w:rPr>
                                <w:rStyle w:val="12Exact9"/>
                              </w:rPr>
                              <w:t>Номер государственного учета в государственном лесном реестре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1" o:spid="_x0000_s1111" type="#_x0000_t202" style="position:absolute;margin-left:.25pt;margin-top:.1pt;width:478.3pt;height:90pt;z-index:25174630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" filled="f" stroked="f">
                <v:textbox style="mso-fit-shape-to-text:t" inset="0,0,0,0">
                  <w:txbxContent>
                    <w:p w:rsidR="00E30472" w:rsidRDefault="00E30472">
                      <w:pPr>
                        <w:pStyle w:val="121"/>
                        <w:shd w:val="clear" w:color="auto" w:fill="auto"/>
                        <w:spacing w:line="206" w:lineRule="exact"/>
                        <w:ind w:left="6720" w:firstLine="0"/>
                      </w:pPr>
                      <w:r>
                        <w:rPr>
                          <w:rStyle w:val="12Exact"/>
                          <w:color w:val="000000"/>
                        </w:rPr>
                        <w:t>Приложение № 6 к Административному регламенту по предоставлению государственной</w:t>
                      </w:r>
                    </w:p>
                    <w:p w:rsidR="00E30472" w:rsidRDefault="00E30472">
                      <w:pPr>
                        <w:pStyle w:val="121"/>
                        <w:shd w:val="clear" w:color="auto" w:fill="auto"/>
                        <w:spacing w:line="206" w:lineRule="exact"/>
                        <w:ind w:firstLine="0"/>
                      </w:pPr>
                      <w:r>
                        <w:rPr>
                          <w:rStyle w:val="12Exact"/>
                          <w:color w:val="000000"/>
                        </w:rPr>
                        <w:t>услуги</w:t>
                      </w:r>
                    </w:p>
                    <w:p w:rsidR="00E30472" w:rsidRDefault="00E30472">
                      <w:pPr>
                        <w:pStyle w:val="41"/>
                        <w:shd w:val="clear" w:color="auto" w:fill="auto"/>
                        <w:spacing w:before="0" w:after="0" w:line="312" w:lineRule="exact"/>
                        <w:ind w:left="140"/>
                        <w:jc w:val="center"/>
                      </w:pPr>
                      <w:r>
                        <w:rPr>
                          <w:rStyle w:val="4Exact"/>
                          <w:b/>
                          <w:bCs/>
                          <w:color w:val="000000"/>
                        </w:rPr>
                        <w:t>Форма Выписки из государственного лесного реестра</w:t>
                      </w:r>
                    </w:p>
                    <w:p w:rsidR="00E30472" w:rsidRDefault="00E30472">
                      <w:pPr>
                        <w:pStyle w:val="121"/>
                        <w:shd w:val="clear" w:color="auto" w:fill="auto"/>
                        <w:spacing w:line="312" w:lineRule="exact"/>
                        <w:ind w:left="740" w:firstLine="0"/>
                        <w:jc w:val="left"/>
                      </w:pPr>
                      <w:r>
                        <w:rPr>
                          <w:rStyle w:val="12Exact9"/>
                        </w:rPr>
                        <w:t>Информация о лесном участке</w:t>
                      </w:r>
                    </w:p>
                    <w:p w:rsidR="00E30472" w:rsidRDefault="00E30472">
                      <w:pPr>
                        <w:pStyle w:val="121"/>
                        <w:shd w:val="clear" w:color="auto" w:fill="auto"/>
                        <w:spacing w:line="312" w:lineRule="exact"/>
                        <w:ind w:firstLine="0"/>
                        <w:jc w:val="left"/>
                      </w:pPr>
                      <w:r>
                        <w:rPr>
                          <w:rStyle w:val="12Exact9"/>
                        </w:rPr>
                        <w:t>Номер государственного учета в государственном лесном реестре</w:t>
                      </w:r>
                    </w:p>
                  </w:txbxContent>
                </v:textbox>
                <w10:wrap anchorx="margin"/>
              </v:shape>
            </w:pict>
          </mc:Fallback>
        </mc:AlternateContent>
      </w:r>
      <w:r>
        <w:rPr>
          <w:noProof/>
        </w:rPr>
        <mc:AlternateContent>
          <mc:Choice Requires="wps">
            <w:drawing>
              <wp:anchor distT="0" distB="0" distL="63500" distR="63500" simplePos="0" relativeHeight="251747328" behindDoc="0" locked="0" layoutInCell="1" allowOverlap="1">
                <wp:simplePos x="0" y="0"/>
                <wp:positionH relativeFrom="margin">
                  <wp:posOffset>3175</wp:posOffset>
                </wp:positionH>
                <wp:positionV relativeFrom="paragraph">
                  <wp:posOffset>1256665</wp:posOffset>
                </wp:positionV>
                <wp:extent cx="2240280" cy="822325"/>
                <wp:effectExtent l="3175" t="0" r="4445" b="0"/>
                <wp:wrapNone/>
                <wp:docPr id="29"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280" cy="822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tabs>
                                <w:tab w:val="left" w:leader="underscore" w:pos="3499"/>
                              </w:tabs>
                              <w:spacing w:line="413" w:lineRule="exact"/>
                              <w:ind w:firstLine="0"/>
                              <w:jc w:val="both"/>
                            </w:pPr>
                            <w:r>
                              <w:rPr>
                                <w:rStyle w:val="12Exact9"/>
                              </w:rPr>
                              <w:t>Кадастровый номер (при наличии)</w:t>
                            </w:r>
                            <w:r>
                              <w:rPr>
                                <w:rStyle w:val="12Exact"/>
                                <w:color w:val="000000"/>
                              </w:rPr>
                              <w:tab/>
                            </w:r>
                          </w:p>
                          <w:p w:rsidR="00E30472" w:rsidRDefault="00E30472">
                            <w:pPr>
                              <w:pStyle w:val="121"/>
                              <w:shd w:val="clear" w:color="auto" w:fill="auto"/>
                              <w:tabs>
                                <w:tab w:val="left" w:leader="underscore" w:pos="3499"/>
                              </w:tabs>
                              <w:spacing w:line="413" w:lineRule="exact"/>
                              <w:ind w:firstLine="0"/>
                              <w:jc w:val="both"/>
                            </w:pPr>
                            <w:r>
                              <w:rPr>
                                <w:rStyle w:val="12Exact9"/>
                              </w:rPr>
                              <w:t xml:space="preserve">Условный номер </w:t>
                            </w:r>
                            <w:r>
                              <w:rPr>
                                <w:rStyle w:val="12Exact"/>
                                <w:color w:val="000000"/>
                              </w:rPr>
                              <w:t xml:space="preserve">(при </w:t>
                            </w:r>
                            <w:r>
                              <w:rPr>
                                <w:rStyle w:val="12Exact9"/>
                              </w:rPr>
                              <w:t>наличии)</w:t>
                            </w:r>
                            <w:r>
                              <w:rPr>
                                <w:rStyle w:val="12Exact"/>
                                <w:color w:val="000000"/>
                              </w:rPr>
                              <w:tab/>
                            </w:r>
                          </w:p>
                          <w:p w:rsidR="00E30472" w:rsidRDefault="00E30472">
                            <w:pPr>
                              <w:pStyle w:val="121"/>
                              <w:shd w:val="clear" w:color="auto" w:fill="auto"/>
                              <w:spacing w:line="413" w:lineRule="exact"/>
                              <w:ind w:firstLine="0"/>
                              <w:jc w:val="both"/>
                            </w:pPr>
                            <w:r>
                              <w:rPr>
                                <w:rStyle w:val="12Exact9"/>
                              </w:rPr>
                              <w:t>Предыдущий кадастровый (условный) номер</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2" o:spid="_x0000_s1112" type="#_x0000_t202" style="position:absolute;margin-left:.25pt;margin-top:98.95pt;width:176.4pt;height:64.75pt;z-index:25174732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" filled="f" stroked="f">
                <v:textbox style="mso-fit-shape-to-text:t" inset="0,0,0,0">
                  <w:txbxContent>
                    <w:p w:rsidR="00E30472" w:rsidRDefault="00E30472">
                      <w:pPr>
                        <w:pStyle w:val="121"/>
                        <w:shd w:val="clear" w:color="auto" w:fill="auto"/>
                        <w:tabs>
                          <w:tab w:val="left" w:leader="underscore" w:pos="3499"/>
                        </w:tabs>
                        <w:spacing w:line="413" w:lineRule="exact"/>
                        <w:ind w:firstLine="0"/>
                        <w:jc w:val="both"/>
                      </w:pPr>
                      <w:r>
                        <w:rPr>
                          <w:rStyle w:val="12Exact9"/>
                        </w:rPr>
                        <w:t>Кадастровый номер (при наличии)</w:t>
                      </w:r>
                      <w:r>
                        <w:rPr>
                          <w:rStyle w:val="12Exact"/>
                          <w:color w:val="000000"/>
                        </w:rPr>
                        <w:tab/>
                      </w:r>
                    </w:p>
                    <w:p w:rsidR="00E30472" w:rsidRDefault="00E30472">
                      <w:pPr>
                        <w:pStyle w:val="121"/>
                        <w:shd w:val="clear" w:color="auto" w:fill="auto"/>
                        <w:tabs>
                          <w:tab w:val="left" w:leader="underscore" w:pos="3499"/>
                        </w:tabs>
                        <w:spacing w:line="413" w:lineRule="exact"/>
                        <w:ind w:firstLine="0"/>
                        <w:jc w:val="both"/>
                      </w:pPr>
                      <w:r>
                        <w:rPr>
                          <w:rStyle w:val="12Exact9"/>
                        </w:rPr>
                        <w:t xml:space="preserve">Условный номер </w:t>
                      </w:r>
                      <w:r>
                        <w:rPr>
                          <w:rStyle w:val="12Exact"/>
                          <w:color w:val="000000"/>
                        </w:rPr>
                        <w:t xml:space="preserve">(при </w:t>
                      </w:r>
                      <w:r>
                        <w:rPr>
                          <w:rStyle w:val="12Exact9"/>
                        </w:rPr>
                        <w:t>наличии)</w:t>
                      </w:r>
                      <w:r>
                        <w:rPr>
                          <w:rStyle w:val="12Exact"/>
                          <w:color w:val="000000"/>
                        </w:rPr>
                        <w:tab/>
                      </w:r>
                    </w:p>
                    <w:p w:rsidR="00E30472" w:rsidRDefault="00E30472">
                      <w:pPr>
                        <w:pStyle w:val="121"/>
                        <w:shd w:val="clear" w:color="auto" w:fill="auto"/>
                        <w:spacing w:line="413" w:lineRule="exact"/>
                        <w:ind w:firstLine="0"/>
                        <w:jc w:val="both"/>
                      </w:pPr>
                      <w:r>
                        <w:rPr>
                          <w:rStyle w:val="12Exact9"/>
                        </w:rPr>
                        <w:t>Предыдущий кадастровый (условный) номер</w:t>
                      </w:r>
                    </w:p>
                  </w:txbxContent>
                </v:textbox>
                <w10:wrap anchorx="margin"/>
              </v:shape>
            </w:pict>
          </mc:Fallback>
        </mc:AlternateContent>
      </w:r>
      <w:r>
        <w:rPr>
          <w:noProof/>
        </w:rPr>
        <mc:AlternateContent>
          <mc:Choice Requires="wps">
            <w:drawing>
              <wp:anchor distT="0" distB="0" distL="63500" distR="63500" simplePos="0" relativeHeight="251748352" behindDoc="0" locked="0" layoutInCell="1" allowOverlap="1">
                <wp:simplePos x="0" y="0"/>
                <wp:positionH relativeFrom="margin">
                  <wp:posOffset>3175</wp:posOffset>
                </wp:positionH>
                <wp:positionV relativeFrom="paragraph">
                  <wp:posOffset>2165985</wp:posOffset>
                </wp:positionV>
                <wp:extent cx="1249680" cy="278130"/>
                <wp:effectExtent l="3175" t="3810" r="4445" b="3810"/>
                <wp:wrapNone/>
                <wp:docPr id="28"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9680"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after="20" w:line="170" w:lineRule="exact"/>
                              <w:ind w:firstLine="0"/>
                              <w:jc w:val="left"/>
                            </w:pPr>
                            <w:r>
                              <w:rPr>
                                <w:rStyle w:val="12Exact1"/>
                                <w:color w:val="000000"/>
                              </w:rPr>
                              <w:t xml:space="preserve">ЛЕСНОЙ </w:t>
                            </w:r>
                            <w:r>
                              <w:rPr>
                                <w:rStyle w:val="12Exact10"/>
                                <w:color w:val="000000"/>
                              </w:rPr>
                              <w:t>участок</w:t>
                            </w:r>
                          </w:p>
                          <w:p w:rsidR="00E30472" w:rsidRDefault="00E30472">
                            <w:pPr>
                              <w:pStyle w:val="121"/>
                              <w:shd w:val="clear" w:color="auto" w:fill="auto"/>
                              <w:spacing w:line="170" w:lineRule="exact"/>
                              <w:ind w:firstLine="0"/>
                              <w:jc w:val="left"/>
                            </w:pPr>
                            <w:r>
                              <w:rPr>
                                <w:rStyle w:val="12Exact9"/>
                              </w:rPr>
                              <w:t>Адрес (местоположение)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3" o:spid="_x0000_s1113" type="#_x0000_t202" style="position:absolute;margin-left:.25pt;margin-top:170.55pt;width:98.4pt;height:21.9pt;z-index:25174835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" filled="f" stroked="f">
                <v:textbox style="mso-fit-shape-to-text:t" inset="0,0,0,0">
                  <w:txbxContent>
                    <w:p w:rsidR="00E30472" w:rsidRDefault="00E30472">
                      <w:pPr>
                        <w:pStyle w:val="121"/>
                        <w:shd w:val="clear" w:color="auto" w:fill="auto"/>
                        <w:spacing w:after="20" w:line="170" w:lineRule="exact"/>
                        <w:ind w:firstLine="0"/>
                        <w:jc w:val="left"/>
                      </w:pPr>
                      <w:r>
                        <w:rPr>
                          <w:rStyle w:val="12Exact1"/>
                          <w:color w:val="000000"/>
                        </w:rPr>
                        <w:t xml:space="preserve">ЛЕСНОЙ </w:t>
                      </w:r>
                      <w:r>
                        <w:rPr>
                          <w:rStyle w:val="12Exact10"/>
                          <w:color w:val="000000"/>
                        </w:rPr>
                        <w:t>участок</w:t>
                      </w:r>
                    </w:p>
                    <w:p w:rsidR="00E30472" w:rsidRDefault="00E30472">
                      <w:pPr>
                        <w:pStyle w:val="121"/>
                        <w:shd w:val="clear" w:color="auto" w:fill="auto"/>
                        <w:spacing w:line="170" w:lineRule="exact"/>
                        <w:ind w:firstLine="0"/>
                        <w:jc w:val="left"/>
                      </w:pPr>
                      <w:r>
                        <w:rPr>
                          <w:rStyle w:val="12Exact9"/>
                        </w:rPr>
                        <w:t>Адрес (местоположение)</w:t>
                      </w:r>
                    </w:p>
                  </w:txbxContent>
                </v:textbox>
                <w10:wrap anchorx="margin"/>
              </v:shape>
            </w:pict>
          </mc:Fallback>
        </mc:AlternateContent>
      </w:r>
      <w:r>
        <w:rPr>
          <w:noProof/>
        </w:rPr>
        <mc:AlternateContent>
          <mc:Choice Requires="wps">
            <w:drawing>
              <wp:anchor distT="0" distB="0" distL="63500" distR="63500" simplePos="0" relativeHeight="251749376" behindDoc="0" locked="0" layoutInCell="1" allowOverlap="1">
                <wp:simplePos x="0" y="0"/>
                <wp:positionH relativeFrom="margin">
                  <wp:posOffset>1027430</wp:posOffset>
                </wp:positionH>
                <wp:positionV relativeFrom="paragraph">
                  <wp:posOffset>2413000</wp:posOffset>
                </wp:positionV>
                <wp:extent cx="3931920" cy="298450"/>
                <wp:effectExtent l="0" t="3175" r="3175" b="3175"/>
                <wp:wrapNone/>
                <wp:docPr id="27"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center"/>
                            </w:pPr>
                            <w:r>
                              <w:rPr>
                                <w:rStyle w:val="12Exact9"/>
                              </w:rPr>
                              <w:t>(указывается субъект Российской Федерации,</w:t>
                            </w:r>
                            <w:r>
                              <w:rPr>
                                <w:rStyle w:val="12Exact9"/>
                              </w:rPr>
                              <w:br/>
                              <w:t xml:space="preserve">муниципальное образование, лесничество или лесопарк, квартал </w:t>
                            </w:r>
                            <w:r>
                              <w:rPr>
                                <w:rStyle w:val="12Exact6"/>
                                <w:color w:val="000000"/>
                              </w:rPr>
                              <w:t xml:space="preserve">и </w:t>
                            </w:r>
                            <w:r>
                              <w:rPr>
                                <w:rStyle w:val="12Exact9"/>
                              </w:rPr>
                              <w:t>(или) выдел)</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4" o:spid="_x0000_s1114" type="#_x0000_t202" style="position:absolute;margin-left:80.9pt;margin-top:190pt;width:309.6pt;height:23.5pt;z-index:2517493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dp2swIAALM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" filled="f" stroked="f">
                <v:textbox style="mso-fit-shape-to-text:t" inset="0,0,0,0">
                  <w:txbxContent>
                    <w:p w:rsidR="00E30472" w:rsidRDefault="00E30472">
                      <w:pPr>
                        <w:pStyle w:val="121"/>
                        <w:shd w:val="clear" w:color="auto" w:fill="auto"/>
                        <w:spacing w:line="206" w:lineRule="exact"/>
                        <w:ind w:firstLine="0"/>
                        <w:jc w:val="center"/>
                      </w:pPr>
                      <w:r>
                        <w:rPr>
                          <w:rStyle w:val="12Exact9"/>
                        </w:rPr>
                        <w:t>(указывается субъект Российской Федерации,</w:t>
                      </w:r>
                      <w:r>
                        <w:rPr>
                          <w:rStyle w:val="12Exact9"/>
                        </w:rPr>
                        <w:br/>
                        <w:t xml:space="preserve">муниципальное образование, лесничество или лесопарк, квартал </w:t>
                      </w:r>
                      <w:r>
                        <w:rPr>
                          <w:rStyle w:val="12Exact6"/>
                          <w:color w:val="000000"/>
                        </w:rPr>
                        <w:t xml:space="preserve">и </w:t>
                      </w:r>
                      <w:r>
                        <w:rPr>
                          <w:rStyle w:val="12Exact9"/>
                        </w:rPr>
                        <w:t>(или) выдел)</w:t>
                      </w:r>
                    </w:p>
                  </w:txbxContent>
                </v:textbox>
                <w10:wrap anchorx="margin"/>
              </v:shape>
            </w:pict>
          </mc:Fallback>
        </mc:AlternateContent>
      </w:r>
      <w:r>
        <w:rPr>
          <w:noProof/>
        </w:rPr>
        <mc:AlternateContent>
          <mc:Choice Requires="wps">
            <w:drawing>
              <wp:anchor distT="0" distB="0" distL="63500" distR="63500" simplePos="0" relativeHeight="251750400" behindDoc="0" locked="0" layoutInCell="1" allowOverlap="1">
                <wp:simplePos x="0" y="0"/>
                <wp:positionH relativeFrom="margin">
                  <wp:posOffset>3175</wp:posOffset>
                </wp:positionH>
                <wp:positionV relativeFrom="paragraph">
                  <wp:posOffset>2806065</wp:posOffset>
                </wp:positionV>
                <wp:extent cx="3535680" cy="297815"/>
                <wp:effectExtent l="3175" t="0" r="4445" b="1270"/>
                <wp:wrapNone/>
                <wp:docPr id="26"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680" cy="297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both"/>
                            </w:pPr>
                            <w:r>
                              <w:rPr>
                                <w:rStyle w:val="12Exact9"/>
                              </w:rPr>
                              <w:t>Наименование (реквизиты) юридического лица, фамилия, имя. отчество физического липа, местонахождение (регистрация) правообладателя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5" o:spid="_x0000_s1115" type="#_x0000_t202" style="position:absolute;margin-left:.25pt;margin-top:220.95pt;width:278.4pt;height:23.45pt;z-index:2517504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" filled="f" stroked="f">
                <v:textbox style="mso-fit-shape-to-text:t" inset="0,0,0,0">
                  <w:txbxContent>
                    <w:p w:rsidR="00E30472" w:rsidRDefault="00E30472">
                      <w:pPr>
                        <w:pStyle w:val="121"/>
                        <w:shd w:val="clear" w:color="auto" w:fill="auto"/>
                        <w:spacing w:line="206" w:lineRule="exact"/>
                        <w:ind w:firstLine="0"/>
                        <w:jc w:val="both"/>
                      </w:pPr>
                      <w:r>
                        <w:rPr>
                          <w:rStyle w:val="12Exact9"/>
                        </w:rPr>
                        <w:t>Наименование (реквизиты) юридического лица, фамилия, имя. отчество физического липа, местонахождение (регистрация) правообладателя</w:t>
                      </w:r>
                    </w:p>
                  </w:txbxContent>
                </v:textbox>
                <w10:wrap anchorx="margin"/>
              </v:shape>
            </w:pict>
          </mc:Fallback>
        </mc:AlternateContent>
      </w:r>
      <w:r>
        <w:rPr>
          <w:noProof/>
        </w:rPr>
        <mc:AlternateContent>
          <mc:Choice Requires="wps">
            <w:drawing>
              <wp:anchor distT="0" distB="0" distL="63500" distR="63500" simplePos="0" relativeHeight="251751424" behindDoc="0" locked="0" layoutInCell="1" allowOverlap="1">
                <wp:simplePos x="0" y="0"/>
                <wp:positionH relativeFrom="margin">
                  <wp:posOffset>12065</wp:posOffset>
                </wp:positionH>
                <wp:positionV relativeFrom="paragraph">
                  <wp:posOffset>3351530</wp:posOffset>
                </wp:positionV>
                <wp:extent cx="2612390" cy="147320"/>
                <wp:effectExtent l="2540" t="0" r="4445" b="0"/>
                <wp:wrapNone/>
                <wp:docPr id="25"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2390"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9"/>
                              </w:rPr>
                              <w:t>Назначение лесного участка (вид(ы) использования)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6" o:spid="_x0000_s1116" type="#_x0000_t202" style="position:absolute;margin-left:.95pt;margin-top:263.9pt;width:205.7pt;height:11.6pt;z-index:25175142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" filled="f" stroked="f">
                <v:textbox style="mso-fit-shape-to-text:t" inset="0,0,0,0">
                  <w:txbxContent>
                    <w:p w:rsidR="00E30472" w:rsidRDefault="00E30472">
                      <w:pPr>
                        <w:pStyle w:val="121"/>
                        <w:shd w:val="clear" w:color="auto" w:fill="auto"/>
                        <w:spacing w:line="170" w:lineRule="exact"/>
                        <w:ind w:firstLine="0"/>
                        <w:jc w:val="left"/>
                      </w:pPr>
                      <w:r>
                        <w:rPr>
                          <w:rStyle w:val="12Exact9"/>
                        </w:rPr>
                        <w:t>Назначение лесного участка (вид(ы) использования)</w:t>
                      </w:r>
                    </w:p>
                  </w:txbxContent>
                </v:textbox>
                <w10:wrap anchorx="margin"/>
              </v:shape>
            </w:pict>
          </mc:Fallback>
        </mc:AlternateContent>
      </w:r>
      <w:r>
        <w:rPr>
          <w:noProof/>
        </w:rPr>
        <mc:AlternateContent>
          <mc:Choice Requires="wps">
            <w:drawing>
              <wp:anchor distT="0" distB="0" distL="63500" distR="63500" simplePos="0" relativeHeight="251752448" behindDoc="0" locked="0" layoutInCell="1" allowOverlap="1">
                <wp:simplePos x="0" y="0"/>
                <wp:positionH relativeFrom="margin">
                  <wp:posOffset>3175</wp:posOffset>
                </wp:positionH>
                <wp:positionV relativeFrom="paragraph">
                  <wp:posOffset>3622040</wp:posOffset>
                </wp:positionV>
                <wp:extent cx="4800600" cy="825500"/>
                <wp:effectExtent l="3175" t="2540" r="0" b="635"/>
                <wp:wrapNone/>
                <wp:docPr id="24"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825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tabs>
                                <w:tab w:val="left" w:leader="underscore" w:pos="6307"/>
                              </w:tabs>
                              <w:spacing w:line="413" w:lineRule="exact"/>
                              <w:ind w:firstLine="0"/>
                              <w:jc w:val="both"/>
                            </w:pPr>
                            <w:r>
                              <w:rPr>
                                <w:rStyle w:val="12Exact9"/>
                              </w:rPr>
                              <w:t xml:space="preserve">Площадь, </w:t>
                            </w:r>
                            <w:r>
                              <w:rPr>
                                <w:rStyle w:val="12Exact"/>
                                <w:color w:val="000000"/>
                              </w:rPr>
                              <w:t>га</w:t>
                            </w:r>
                            <w:r>
                              <w:rPr>
                                <w:rStyle w:val="12Exact"/>
                                <w:color w:val="000000"/>
                              </w:rPr>
                              <w:tab/>
                            </w:r>
                          </w:p>
                          <w:p w:rsidR="00E30472" w:rsidRDefault="00E30472">
                            <w:pPr>
                              <w:pStyle w:val="121"/>
                              <w:shd w:val="clear" w:color="auto" w:fill="auto"/>
                              <w:spacing w:line="413" w:lineRule="exact"/>
                              <w:ind w:firstLine="0"/>
                              <w:jc w:val="both"/>
                            </w:pPr>
                            <w:r>
                              <w:rPr>
                                <w:rStyle w:val="12Exact9"/>
                              </w:rPr>
                              <w:t xml:space="preserve">Документы </w:t>
                            </w:r>
                            <w:r>
                              <w:rPr>
                                <w:rStyle w:val="12Exact"/>
                                <w:color w:val="000000"/>
                              </w:rPr>
                              <w:t xml:space="preserve">- </w:t>
                            </w:r>
                            <w:r>
                              <w:rPr>
                                <w:rStyle w:val="12Exact9"/>
                              </w:rPr>
                              <w:t>основания пользования лесным участком</w:t>
                            </w:r>
                          </w:p>
                          <w:p w:rsidR="00E30472" w:rsidRDefault="00E30472">
                            <w:pPr>
                              <w:pStyle w:val="121"/>
                              <w:shd w:val="clear" w:color="auto" w:fill="auto"/>
                              <w:spacing w:line="413" w:lineRule="exact"/>
                              <w:ind w:firstLine="0"/>
                            </w:pPr>
                            <w:r>
                              <w:rPr>
                                <w:rStyle w:val="12Exact9"/>
                              </w:rPr>
                              <w:t>(договор аренды лесного участка, реквизиты договора, срок пользования,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7" o:spid="_x0000_s1117" type="#_x0000_t202" style="position:absolute;margin-left:.25pt;margin-top:285.2pt;width:378pt;height:65pt;z-index:25175244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YQPrgIAALM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" filled="f" stroked="f">
                <v:textbox style="mso-fit-shape-to-text:t" inset="0,0,0,0">
                  <w:txbxContent>
                    <w:p w:rsidR="00E30472" w:rsidRDefault="00E30472">
                      <w:pPr>
                        <w:pStyle w:val="121"/>
                        <w:shd w:val="clear" w:color="auto" w:fill="auto"/>
                        <w:tabs>
                          <w:tab w:val="left" w:leader="underscore" w:pos="6307"/>
                        </w:tabs>
                        <w:spacing w:line="413" w:lineRule="exact"/>
                        <w:ind w:firstLine="0"/>
                        <w:jc w:val="both"/>
                      </w:pPr>
                      <w:r>
                        <w:rPr>
                          <w:rStyle w:val="12Exact9"/>
                        </w:rPr>
                        <w:t xml:space="preserve">Площадь, </w:t>
                      </w:r>
                      <w:r>
                        <w:rPr>
                          <w:rStyle w:val="12Exact"/>
                          <w:color w:val="000000"/>
                        </w:rPr>
                        <w:t>га</w:t>
                      </w:r>
                      <w:r>
                        <w:rPr>
                          <w:rStyle w:val="12Exact"/>
                          <w:color w:val="000000"/>
                        </w:rPr>
                        <w:tab/>
                      </w:r>
                    </w:p>
                    <w:p w:rsidR="00E30472" w:rsidRDefault="00E30472">
                      <w:pPr>
                        <w:pStyle w:val="121"/>
                        <w:shd w:val="clear" w:color="auto" w:fill="auto"/>
                        <w:spacing w:line="413" w:lineRule="exact"/>
                        <w:ind w:firstLine="0"/>
                        <w:jc w:val="both"/>
                      </w:pPr>
                      <w:r>
                        <w:rPr>
                          <w:rStyle w:val="12Exact9"/>
                        </w:rPr>
                        <w:t xml:space="preserve">Документы </w:t>
                      </w:r>
                      <w:r>
                        <w:rPr>
                          <w:rStyle w:val="12Exact"/>
                          <w:color w:val="000000"/>
                        </w:rPr>
                        <w:t xml:space="preserve">- </w:t>
                      </w:r>
                      <w:r>
                        <w:rPr>
                          <w:rStyle w:val="12Exact9"/>
                        </w:rPr>
                        <w:t>основания пользования лесным участком</w:t>
                      </w:r>
                    </w:p>
                    <w:p w:rsidR="00E30472" w:rsidRDefault="00E30472">
                      <w:pPr>
                        <w:pStyle w:val="121"/>
                        <w:shd w:val="clear" w:color="auto" w:fill="auto"/>
                        <w:spacing w:line="413" w:lineRule="exact"/>
                        <w:ind w:firstLine="0"/>
                      </w:pPr>
                      <w:r>
                        <w:rPr>
                          <w:rStyle w:val="12Exact9"/>
                        </w:rPr>
                        <w:t>(договор аренды лесного участка, реквизиты договора, срок пользования,</w:t>
                      </w:r>
                    </w:p>
                  </w:txbxContent>
                </v:textbox>
                <w10:wrap anchorx="margin"/>
              </v:shape>
            </w:pict>
          </mc:Fallback>
        </mc:AlternateContent>
      </w:r>
      <w:r>
        <w:rPr>
          <w:noProof/>
        </w:rPr>
        <mc:AlternateContent>
          <mc:Choice Requires="wps">
            <w:drawing>
              <wp:anchor distT="0" distB="0" distL="63500" distR="63500" simplePos="0" relativeHeight="251753472" behindDoc="0" locked="0" layoutInCell="1" allowOverlap="1">
                <wp:simplePos x="0" y="0"/>
                <wp:positionH relativeFrom="margin">
                  <wp:posOffset>1139825</wp:posOffset>
                </wp:positionH>
                <wp:positionV relativeFrom="paragraph">
                  <wp:posOffset>4537710</wp:posOffset>
                </wp:positionV>
                <wp:extent cx="3791585" cy="144145"/>
                <wp:effectExtent l="0" t="3810" r="2540" b="4445"/>
                <wp:wrapNone/>
                <wp:docPr id="23"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1585"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9"/>
                              </w:rPr>
                              <w:t>документы, подтверждающие право постоянного (бессрочного) пользования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8" o:spid="_x0000_s1118" type="#_x0000_t202" style="position:absolute;margin-left:89.75pt;margin-top:357.3pt;width:298.55pt;height:11.35pt;z-index:25175347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ELhsQ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" filled="f" stroked="f">
                <v:textbox style="mso-fit-shape-to-text:t" inset="0,0,0,0">
                  <w:txbxContent>
                    <w:p w:rsidR="00E30472" w:rsidRDefault="00E30472">
                      <w:pPr>
                        <w:pStyle w:val="121"/>
                        <w:shd w:val="clear" w:color="auto" w:fill="auto"/>
                        <w:spacing w:line="170" w:lineRule="exact"/>
                        <w:ind w:firstLine="0"/>
                        <w:jc w:val="left"/>
                      </w:pPr>
                      <w:r>
                        <w:rPr>
                          <w:rStyle w:val="12Exact9"/>
                        </w:rPr>
                        <w:t>документы, подтверждающие право постоянного (бессрочного) пользования</w:t>
                      </w:r>
                    </w:p>
                  </w:txbxContent>
                </v:textbox>
                <w10:wrap anchorx="margin"/>
              </v:shape>
            </w:pict>
          </mc:Fallback>
        </mc:AlternateContent>
      </w:r>
      <w:r>
        <w:rPr>
          <w:noProof/>
        </w:rPr>
        <mc:AlternateContent>
          <mc:Choice Requires="wps">
            <w:drawing>
              <wp:anchor distT="0" distB="0" distL="63500" distR="63500" simplePos="0" relativeHeight="251754496" behindDoc="0" locked="0" layoutInCell="1" allowOverlap="1">
                <wp:simplePos x="0" y="0"/>
                <wp:positionH relativeFrom="margin">
                  <wp:posOffset>6350</wp:posOffset>
                </wp:positionH>
                <wp:positionV relativeFrom="paragraph">
                  <wp:posOffset>5064760</wp:posOffset>
                </wp:positionV>
                <wp:extent cx="831850" cy="144145"/>
                <wp:effectExtent l="0" t="0" r="0" b="1270"/>
                <wp:wrapNone/>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9"/>
                              </w:rPr>
                              <w:t>Особые отметки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9" o:spid="_x0000_s1119" type="#_x0000_t202" style="position:absolute;margin-left:.5pt;margin-top:398.8pt;width:65.5pt;height:11.35pt;z-index:25175449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" filled="f" stroked="f">
                <v:textbox style="mso-fit-shape-to-text:t" inset="0,0,0,0">
                  <w:txbxContent>
                    <w:p w:rsidR="00E30472" w:rsidRDefault="00E30472">
                      <w:pPr>
                        <w:pStyle w:val="121"/>
                        <w:shd w:val="clear" w:color="auto" w:fill="auto"/>
                        <w:spacing w:line="170" w:lineRule="exact"/>
                        <w:ind w:firstLine="0"/>
                        <w:jc w:val="left"/>
                      </w:pPr>
                      <w:r>
                        <w:rPr>
                          <w:rStyle w:val="12Exact9"/>
                        </w:rPr>
                        <w:t>Особые отметки</w:t>
                      </w:r>
                    </w:p>
                  </w:txbxContent>
                </v:textbox>
                <w10:wrap anchorx="margin"/>
              </v:shape>
            </w:pict>
          </mc:Fallback>
        </mc:AlternateContent>
      </w:r>
      <w:r>
        <w:rPr>
          <w:noProof/>
        </w:rPr>
        <mc:AlternateContent>
          <mc:Choice Requires="wps">
            <w:drawing>
              <wp:anchor distT="0" distB="0" distL="63500" distR="63500" simplePos="0" relativeHeight="251755520" behindDoc="0" locked="0" layoutInCell="1" allowOverlap="1">
                <wp:simplePos x="0" y="0"/>
                <wp:positionH relativeFrom="margin">
                  <wp:posOffset>1021080</wp:posOffset>
                </wp:positionH>
                <wp:positionV relativeFrom="paragraph">
                  <wp:posOffset>4817745</wp:posOffset>
                </wp:positionV>
                <wp:extent cx="3968750" cy="260350"/>
                <wp:effectExtent l="1905" t="0" r="1270" b="0"/>
                <wp:wrapNone/>
                <wp:docPr id="21"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750" cy="260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after="10" w:line="170" w:lineRule="exact"/>
                              <w:ind w:firstLine="0"/>
                              <w:jc w:val="left"/>
                            </w:pPr>
                            <w:r>
                              <w:rPr>
                                <w:rStyle w:val="12Exact9"/>
                              </w:rPr>
                              <w:t>лесным участком, документы, подтверждающие право безвозмездного срочного</w:t>
                            </w:r>
                          </w:p>
                          <w:p w:rsidR="00E30472" w:rsidRDefault="00E30472">
                            <w:pPr>
                              <w:pStyle w:val="121"/>
                              <w:shd w:val="clear" w:color="auto" w:fill="auto"/>
                              <w:spacing w:line="170" w:lineRule="exact"/>
                              <w:ind w:left="2440" w:firstLine="0"/>
                              <w:jc w:val="left"/>
                            </w:pPr>
                            <w:r>
                              <w:rPr>
                                <w:rStyle w:val="12Exact9"/>
                              </w:rPr>
                              <w:t>пользования лесным участком)</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0" o:spid="_x0000_s1120" type="#_x0000_t202" style="position:absolute;margin-left:80.4pt;margin-top:379.35pt;width:312.5pt;height:20.5pt;z-index:25175552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" filled="f" stroked="f">
                <v:textbox style="mso-fit-shape-to-text:t" inset="0,0,0,0">
                  <w:txbxContent>
                    <w:p w:rsidR="00E30472" w:rsidRDefault="00E30472">
                      <w:pPr>
                        <w:pStyle w:val="121"/>
                        <w:shd w:val="clear" w:color="auto" w:fill="auto"/>
                        <w:spacing w:after="10" w:line="170" w:lineRule="exact"/>
                        <w:ind w:firstLine="0"/>
                        <w:jc w:val="left"/>
                      </w:pPr>
                      <w:r>
                        <w:rPr>
                          <w:rStyle w:val="12Exact9"/>
                        </w:rPr>
                        <w:t>лесным участком, документы, подтверждающие право безвозмездного срочного</w:t>
                      </w:r>
                    </w:p>
                    <w:p w:rsidR="00E30472" w:rsidRDefault="00E30472">
                      <w:pPr>
                        <w:pStyle w:val="121"/>
                        <w:shd w:val="clear" w:color="auto" w:fill="auto"/>
                        <w:spacing w:line="170" w:lineRule="exact"/>
                        <w:ind w:left="2440" w:firstLine="0"/>
                        <w:jc w:val="left"/>
                      </w:pPr>
                      <w:r>
                        <w:rPr>
                          <w:rStyle w:val="12Exact9"/>
                        </w:rPr>
                        <w:t>пользования лесным участком)</w:t>
                      </w:r>
                    </w:p>
                  </w:txbxContent>
                </v:textbox>
                <w10:wrap anchorx="margin"/>
              </v:shape>
            </w:pict>
          </mc:Fallback>
        </mc:AlternateContent>
      </w:r>
      <w:r>
        <w:rPr>
          <w:noProof/>
        </w:rPr>
        <mc:AlternateContent>
          <mc:Choice Requires="wps">
            <w:drawing>
              <wp:anchor distT="0" distB="0" distL="63500" distR="63500" simplePos="0" relativeHeight="251756544" behindDoc="0" locked="0" layoutInCell="1" allowOverlap="1">
                <wp:simplePos x="0" y="0"/>
                <wp:positionH relativeFrom="margin">
                  <wp:posOffset>3175</wp:posOffset>
                </wp:positionH>
                <wp:positionV relativeFrom="paragraph">
                  <wp:posOffset>5323840</wp:posOffset>
                </wp:positionV>
                <wp:extent cx="4157345" cy="1072515"/>
                <wp:effectExtent l="3175" t="0" r="1905" b="4445"/>
                <wp:wrapNone/>
                <wp:docPr id="20"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7345" cy="1072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after="156" w:line="170" w:lineRule="exact"/>
                              <w:ind w:firstLine="0"/>
                              <w:jc w:val="both"/>
                            </w:pPr>
                            <w:r>
                              <w:rPr>
                                <w:rStyle w:val="12Exact9"/>
                              </w:rPr>
                              <w:t>(сведения об обременениях лесных участков, об ограничении использования лесов)</w:t>
                            </w:r>
                          </w:p>
                          <w:p w:rsidR="00E30472" w:rsidRDefault="00E30472">
                            <w:pPr>
                              <w:pStyle w:val="121"/>
                              <w:shd w:val="clear" w:color="auto" w:fill="auto"/>
                              <w:spacing w:line="206" w:lineRule="exact"/>
                              <w:ind w:right="4480" w:firstLine="0"/>
                              <w:jc w:val="both"/>
                            </w:pPr>
                            <w:r>
                              <w:rPr>
                                <w:rStyle w:val="12Exact9"/>
                              </w:rPr>
                              <w:t>Должностное лицо органа, осуществляющего ведение государственного лесного</w:t>
                            </w:r>
                          </w:p>
                          <w:p w:rsidR="00E30472" w:rsidRDefault="00E30472">
                            <w:pPr>
                              <w:pStyle w:val="121"/>
                              <w:shd w:val="clear" w:color="auto" w:fill="auto"/>
                              <w:tabs>
                                <w:tab w:val="left" w:leader="underscore" w:pos="2515"/>
                                <w:tab w:val="left" w:leader="underscore" w:pos="4229"/>
                                <w:tab w:val="left" w:leader="underscore" w:pos="6514"/>
                              </w:tabs>
                              <w:spacing w:line="206" w:lineRule="exact"/>
                              <w:ind w:firstLine="0"/>
                              <w:jc w:val="both"/>
                            </w:pPr>
                            <w:r>
                              <w:rPr>
                                <w:rStyle w:val="12Exact9"/>
                              </w:rPr>
                              <w:t>реестра</w:t>
                            </w:r>
                            <w:r>
                              <w:rPr>
                                <w:rStyle w:val="12Exact9"/>
                              </w:rPr>
                              <w:tab/>
                              <w:t>Дата</w:t>
                            </w:r>
                            <w:r>
                              <w:rPr>
                                <w:rStyle w:val="12Exact"/>
                                <w:color w:val="000000"/>
                              </w:rPr>
                              <w:tab/>
                            </w:r>
                            <w:r>
                              <w:rPr>
                                <w:rStyle w:val="12Exact9"/>
                              </w:rPr>
                              <w:t>Подпись</w:t>
                            </w:r>
                            <w:r>
                              <w:rPr>
                                <w:rStyle w:val="12Exact"/>
                                <w:color w:val="000000"/>
                              </w:rPr>
                              <w:tab/>
                            </w:r>
                          </w:p>
                          <w:p w:rsidR="00E30472" w:rsidRDefault="00E30472">
                            <w:pPr>
                              <w:pStyle w:val="121"/>
                              <w:shd w:val="clear" w:color="auto" w:fill="auto"/>
                              <w:spacing w:line="206" w:lineRule="exact"/>
                              <w:ind w:left="620" w:firstLine="0"/>
                              <w:jc w:val="left"/>
                            </w:pPr>
                            <w:r>
                              <w:rPr>
                                <w:rStyle w:val="12Exact9"/>
                              </w:rPr>
                              <w:t>(Ф.И.О.)</w:t>
                            </w:r>
                          </w:p>
                          <w:p w:rsidR="00E30472" w:rsidRDefault="00E30472">
                            <w:pPr>
                              <w:pStyle w:val="121"/>
                              <w:shd w:val="clear" w:color="auto" w:fill="auto"/>
                              <w:spacing w:line="206" w:lineRule="exact"/>
                              <w:ind w:firstLine="0"/>
                              <w:jc w:val="both"/>
                            </w:pPr>
                            <w:r>
                              <w:rPr>
                                <w:rStyle w:val="12Exact9"/>
                              </w:rPr>
                              <w:t>М.П.</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1" o:spid="_x0000_s1121" type="#_x0000_t202" style="position:absolute;margin-left:.25pt;margin-top:419.2pt;width:327.35pt;height:84.45pt;z-index:2517565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" filled="f" stroked="f">
                <v:textbox style="mso-fit-shape-to-text:t" inset="0,0,0,0">
                  <w:txbxContent>
                    <w:p w:rsidR="00E30472" w:rsidRDefault="00E30472">
                      <w:pPr>
                        <w:pStyle w:val="121"/>
                        <w:shd w:val="clear" w:color="auto" w:fill="auto"/>
                        <w:spacing w:after="156" w:line="170" w:lineRule="exact"/>
                        <w:ind w:firstLine="0"/>
                        <w:jc w:val="both"/>
                      </w:pPr>
                      <w:r>
                        <w:rPr>
                          <w:rStyle w:val="12Exact9"/>
                        </w:rPr>
                        <w:t>(сведения об обременениях лесных участков, об ограничении использования лесов)</w:t>
                      </w:r>
                    </w:p>
                    <w:p w:rsidR="00E30472" w:rsidRDefault="00E30472">
                      <w:pPr>
                        <w:pStyle w:val="121"/>
                        <w:shd w:val="clear" w:color="auto" w:fill="auto"/>
                        <w:spacing w:line="206" w:lineRule="exact"/>
                        <w:ind w:right="4480" w:firstLine="0"/>
                        <w:jc w:val="both"/>
                      </w:pPr>
                      <w:r>
                        <w:rPr>
                          <w:rStyle w:val="12Exact9"/>
                        </w:rPr>
                        <w:t>Должностное лицо органа, осуществляющего ведение государственного лесного</w:t>
                      </w:r>
                    </w:p>
                    <w:p w:rsidR="00E30472" w:rsidRDefault="00E30472">
                      <w:pPr>
                        <w:pStyle w:val="121"/>
                        <w:shd w:val="clear" w:color="auto" w:fill="auto"/>
                        <w:tabs>
                          <w:tab w:val="left" w:leader="underscore" w:pos="2515"/>
                          <w:tab w:val="left" w:leader="underscore" w:pos="4229"/>
                          <w:tab w:val="left" w:leader="underscore" w:pos="6514"/>
                        </w:tabs>
                        <w:spacing w:line="206" w:lineRule="exact"/>
                        <w:ind w:firstLine="0"/>
                        <w:jc w:val="both"/>
                      </w:pPr>
                      <w:r>
                        <w:rPr>
                          <w:rStyle w:val="12Exact9"/>
                        </w:rPr>
                        <w:t>реестра</w:t>
                      </w:r>
                      <w:r>
                        <w:rPr>
                          <w:rStyle w:val="12Exact9"/>
                        </w:rPr>
                        <w:tab/>
                        <w:t>Дата</w:t>
                      </w:r>
                      <w:r>
                        <w:rPr>
                          <w:rStyle w:val="12Exact"/>
                          <w:color w:val="000000"/>
                        </w:rPr>
                        <w:tab/>
                      </w:r>
                      <w:r>
                        <w:rPr>
                          <w:rStyle w:val="12Exact9"/>
                        </w:rPr>
                        <w:t>Подпись</w:t>
                      </w:r>
                      <w:r>
                        <w:rPr>
                          <w:rStyle w:val="12Exact"/>
                          <w:color w:val="000000"/>
                        </w:rPr>
                        <w:tab/>
                      </w:r>
                    </w:p>
                    <w:p w:rsidR="00E30472" w:rsidRDefault="00E30472">
                      <w:pPr>
                        <w:pStyle w:val="121"/>
                        <w:shd w:val="clear" w:color="auto" w:fill="auto"/>
                        <w:spacing w:line="206" w:lineRule="exact"/>
                        <w:ind w:left="620" w:firstLine="0"/>
                        <w:jc w:val="left"/>
                      </w:pPr>
                      <w:r>
                        <w:rPr>
                          <w:rStyle w:val="12Exact9"/>
                        </w:rPr>
                        <w:t>(Ф.И.О.)</w:t>
                      </w:r>
                    </w:p>
                    <w:p w:rsidR="00E30472" w:rsidRDefault="00E30472">
                      <w:pPr>
                        <w:pStyle w:val="121"/>
                        <w:shd w:val="clear" w:color="auto" w:fill="auto"/>
                        <w:spacing w:line="206" w:lineRule="exact"/>
                        <w:ind w:firstLine="0"/>
                        <w:jc w:val="both"/>
                      </w:pPr>
                      <w:r>
                        <w:rPr>
                          <w:rStyle w:val="12Exact9"/>
                        </w:rPr>
                        <w:t>М.П.</w:t>
                      </w:r>
                    </w:p>
                  </w:txbxContent>
                </v:textbox>
                <w10:wrap anchorx="margin"/>
              </v:shape>
            </w:pict>
          </mc:Fallback>
        </mc:AlternateContent>
      </w:r>
      <w:r>
        <w:rPr>
          <w:noProof/>
        </w:rPr>
        <mc:AlternateContent>
          <mc:Choice Requires="wps">
            <w:drawing>
              <wp:anchor distT="0" distB="0" distL="63500" distR="63500" simplePos="0" relativeHeight="251757568" behindDoc="0" locked="0" layoutInCell="1" allowOverlap="1">
                <wp:simplePos x="0" y="0"/>
                <wp:positionH relativeFrom="margin">
                  <wp:posOffset>3175</wp:posOffset>
                </wp:positionH>
                <wp:positionV relativeFrom="paragraph">
                  <wp:posOffset>6510020</wp:posOffset>
                </wp:positionV>
                <wp:extent cx="3489960" cy="408940"/>
                <wp:effectExtent l="3175" t="4445" r="2540" b="0"/>
                <wp:wrapNone/>
                <wp:docPr id="19"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9960" cy="408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after="190" w:line="170" w:lineRule="exact"/>
                              <w:ind w:firstLine="0"/>
                            </w:pPr>
                            <w:r>
                              <w:rPr>
                                <w:rStyle w:val="12Exact9"/>
                              </w:rPr>
                              <w:t>Оборотная сторона</w:t>
                            </w:r>
                          </w:p>
                          <w:p w:rsidR="00E30472" w:rsidRDefault="00E30472">
                            <w:pPr>
                              <w:pStyle w:val="121"/>
                              <w:shd w:val="clear" w:color="auto" w:fill="auto"/>
                              <w:spacing w:line="170" w:lineRule="exact"/>
                              <w:ind w:firstLine="0"/>
                              <w:jc w:val="left"/>
                            </w:pPr>
                            <w:r>
                              <w:rPr>
                                <w:rStyle w:val="12Exact9"/>
                              </w:rPr>
                              <w:t>Карта-схема расположения и границы лесного участка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2" o:spid="_x0000_s1122" type="#_x0000_t202" style="position:absolute;margin-left:.25pt;margin-top:512.6pt;width:274.8pt;height:32.2pt;z-index:25175756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" filled="f" stroked="f">
                <v:textbox style="mso-fit-shape-to-text:t" inset="0,0,0,0">
                  <w:txbxContent>
                    <w:p w:rsidR="00E30472" w:rsidRDefault="00E30472">
                      <w:pPr>
                        <w:pStyle w:val="121"/>
                        <w:shd w:val="clear" w:color="auto" w:fill="auto"/>
                        <w:spacing w:after="190" w:line="170" w:lineRule="exact"/>
                        <w:ind w:firstLine="0"/>
                      </w:pPr>
                      <w:r>
                        <w:rPr>
                          <w:rStyle w:val="12Exact9"/>
                        </w:rPr>
                        <w:t>Оборотная сторона</w:t>
                      </w:r>
                    </w:p>
                    <w:p w:rsidR="00E30472" w:rsidRDefault="00E30472">
                      <w:pPr>
                        <w:pStyle w:val="121"/>
                        <w:shd w:val="clear" w:color="auto" w:fill="auto"/>
                        <w:spacing w:line="170" w:lineRule="exact"/>
                        <w:ind w:firstLine="0"/>
                        <w:jc w:val="left"/>
                      </w:pPr>
                      <w:r>
                        <w:rPr>
                          <w:rStyle w:val="12Exact9"/>
                        </w:rPr>
                        <w:t>Карта-схема расположения и границы лесного участка</w:t>
                      </w:r>
                    </w:p>
                  </w:txbxContent>
                </v:textbox>
                <w10:wrap anchorx="margin"/>
              </v:shape>
            </w:pict>
          </mc:Fallback>
        </mc:AlternateContent>
      </w:r>
      <w:r>
        <w:rPr>
          <w:noProof/>
        </w:rPr>
        <mc:AlternateContent>
          <mc:Choice Requires="wps">
            <w:drawing>
              <wp:anchor distT="0" distB="0" distL="63500" distR="63500" simplePos="0" relativeHeight="251758592" behindDoc="0" locked="0" layoutInCell="1" allowOverlap="1">
                <wp:simplePos x="0" y="0"/>
                <wp:positionH relativeFrom="margin">
                  <wp:posOffset>1438910</wp:posOffset>
                </wp:positionH>
                <wp:positionV relativeFrom="paragraph">
                  <wp:posOffset>7033895</wp:posOffset>
                </wp:positionV>
                <wp:extent cx="3105785" cy="147320"/>
                <wp:effectExtent l="635" t="4445" r="0" b="635"/>
                <wp:wrapNone/>
                <wp:docPr id="18"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78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9"/>
                              </w:rPr>
                              <w:t>(субъект Российской Федерации, муниципальное образование)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3" o:spid="_x0000_s1123" type="#_x0000_t202" style="position:absolute;margin-left:113.3pt;margin-top:553.85pt;width:244.55pt;height:11.6pt;z-index:2517585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" filled="f" stroked="f">
                <v:textbox style="mso-fit-shape-to-text:t" inset="0,0,0,0">
                  <w:txbxContent>
                    <w:p w:rsidR="00E30472" w:rsidRDefault="00E30472">
                      <w:pPr>
                        <w:pStyle w:val="121"/>
                        <w:shd w:val="clear" w:color="auto" w:fill="auto"/>
                        <w:spacing w:line="170" w:lineRule="exact"/>
                        <w:ind w:firstLine="0"/>
                        <w:jc w:val="left"/>
                      </w:pPr>
                      <w:r>
                        <w:rPr>
                          <w:rStyle w:val="12Exact9"/>
                        </w:rPr>
                        <w:t>(субъект Российской Федерации, муниципальное образование)</w:t>
                      </w:r>
                    </w:p>
                  </w:txbxContent>
                </v:textbox>
                <w10:wrap anchorx="margin"/>
              </v:shape>
            </w:pict>
          </mc:Fallback>
        </mc:AlternateContent>
      </w:r>
      <w:r>
        <w:rPr>
          <w:noProof/>
        </w:rPr>
        <mc:AlternateContent>
          <mc:Choice Requires="wps">
            <w:drawing>
              <wp:anchor distT="0" distB="0" distL="63500" distR="63500" simplePos="0" relativeHeight="251759616" behindDoc="0" locked="0" layoutInCell="1" allowOverlap="1">
                <wp:simplePos x="0" y="0"/>
                <wp:positionH relativeFrom="margin">
                  <wp:posOffset>3175</wp:posOffset>
                </wp:positionH>
                <wp:positionV relativeFrom="paragraph">
                  <wp:posOffset>7301865</wp:posOffset>
                </wp:positionV>
                <wp:extent cx="1225550" cy="656590"/>
                <wp:effectExtent l="3175" t="0" r="0" b="4445"/>
                <wp:wrapNone/>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656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after="157" w:line="170" w:lineRule="exact"/>
                              <w:ind w:left="180" w:hanging="180"/>
                              <w:jc w:val="left"/>
                            </w:pPr>
                            <w:r>
                              <w:rPr>
                                <w:rStyle w:val="12Exact9"/>
                              </w:rPr>
                              <w:t xml:space="preserve">Лесничество(яесопарк) </w:t>
                            </w:r>
                            <w:r>
                              <w:rPr>
                                <w:rStyle w:val="12Exact"/>
                                <w:color w:val="000000"/>
                              </w:rPr>
                              <w:t>_</w:t>
                            </w:r>
                          </w:p>
                          <w:p w:rsidR="00E30472" w:rsidRDefault="00E30472">
                            <w:pPr>
                              <w:pStyle w:val="121"/>
                              <w:shd w:val="clear" w:color="auto" w:fill="auto"/>
                              <w:spacing w:line="211" w:lineRule="exact"/>
                              <w:ind w:left="180" w:hanging="180"/>
                              <w:jc w:val="left"/>
                            </w:pPr>
                            <w:r>
                              <w:rPr>
                                <w:rStyle w:val="12Exact9"/>
                              </w:rPr>
                              <w:t>Участковое лесничество_ (название)</w:t>
                            </w:r>
                          </w:p>
                          <w:p w:rsidR="00E30472" w:rsidRDefault="00E30472">
                            <w:pPr>
                              <w:pStyle w:val="121"/>
                              <w:shd w:val="clear" w:color="auto" w:fill="auto"/>
                              <w:spacing w:line="170" w:lineRule="exact"/>
                              <w:ind w:left="180" w:hanging="180"/>
                              <w:jc w:val="left"/>
                            </w:pPr>
                            <w:r>
                              <w:rPr>
                                <w:rStyle w:val="12Exact9"/>
                              </w:rPr>
                              <w:t>МйЯ»ШЙе&lt;35«зиачения</w:t>
                            </w:r>
                            <w:r>
                              <w:rPr>
                                <w:rStyle w:val="12Exact"/>
                                <w:color w:val="000000"/>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4" o:spid="_x0000_s1124" type="#_x0000_t202" style="position:absolute;margin-left:.25pt;margin-top:574.95pt;width:96.5pt;height:51.7pt;z-index:2517596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" filled="f" stroked="f">
                <v:textbox style="mso-fit-shape-to-text:t" inset="0,0,0,0">
                  <w:txbxContent>
                    <w:p w:rsidR="00E30472" w:rsidRDefault="00E30472">
                      <w:pPr>
                        <w:pStyle w:val="121"/>
                        <w:shd w:val="clear" w:color="auto" w:fill="auto"/>
                        <w:spacing w:after="157" w:line="170" w:lineRule="exact"/>
                        <w:ind w:left="180" w:hanging="180"/>
                        <w:jc w:val="left"/>
                      </w:pPr>
                      <w:r>
                        <w:rPr>
                          <w:rStyle w:val="12Exact9"/>
                        </w:rPr>
                        <w:t xml:space="preserve">Лесничество(яесопарк) </w:t>
                      </w:r>
                      <w:r>
                        <w:rPr>
                          <w:rStyle w:val="12Exact"/>
                          <w:color w:val="000000"/>
                        </w:rPr>
                        <w:t>_</w:t>
                      </w:r>
                    </w:p>
                    <w:p w:rsidR="00E30472" w:rsidRDefault="00E30472">
                      <w:pPr>
                        <w:pStyle w:val="121"/>
                        <w:shd w:val="clear" w:color="auto" w:fill="auto"/>
                        <w:spacing w:line="211" w:lineRule="exact"/>
                        <w:ind w:left="180" w:hanging="180"/>
                        <w:jc w:val="left"/>
                      </w:pPr>
                      <w:r>
                        <w:rPr>
                          <w:rStyle w:val="12Exact9"/>
                        </w:rPr>
                        <w:t>Участковое лесничество_ (название)</w:t>
                      </w:r>
                    </w:p>
                    <w:p w:rsidR="00E30472" w:rsidRDefault="00E30472">
                      <w:pPr>
                        <w:pStyle w:val="121"/>
                        <w:shd w:val="clear" w:color="auto" w:fill="auto"/>
                        <w:spacing w:line="170" w:lineRule="exact"/>
                        <w:ind w:left="180" w:hanging="180"/>
                        <w:jc w:val="left"/>
                      </w:pPr>
                      <w:r>
                        <w:rPr>
                          <w:rStyle w:val="12Exact9"/>
                        </w:rPr>
                        <w:t>МйЯ»ШЙе&lt;35«зиачения</w:t>
                      </w:r>
                      <w:r>
                        <w:rPr>
                          <w:rStyle w:val="12Exact"/>
                          <w:color w:val="000000"/>
                        </w:rPr>
                        <w:t>:</w:t>
                      </w:r>
                    </w:p>
                  </w:txbxContent>
                </v:textbox>
                <w10:wrap anchorx="margin"/>
              </v:shape>
            </w:pict>
          </mc:Fallback>
        </mc:AlternateContent>
      </w:r>
      <w:r>
        <w:rPr>
          <w:noProof/>
        </w:rPr>
        <mc:AlternateContent>
          <mc:Choice Requires="wps">
            <w:drawing>
              <wp:anchor distT="0" distB="0" distL="63500" distR="63500" simplePos="0" relativeHeight="251760640" behindDoc="0" locked="0" layoutInCell="1" allowOverlap="1">
                <wp:simplePos x="0" y="0"/>
                <wp:positionH relativeFrom="margin">
                  <wp:posOffset>3328670</wp:posOffset>
                </wp:positionH>
                <wp:positionV relativeFrom="paragraph">
                  <wp:posOffset>7433310</wp:posOffset>
                </wp:positionV>
                <wp:extent cx="539750" cy="137795"/>
                <wp:effectExtent l="4445" t="3810" r="0" b="1270"/>
                <wp:wrapNone/>
                <wp:docPr id="16"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750" cy="137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9"/>
                              </w:rPr>
                              <w:t>(название)</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5" o:spid="_x0000_s1125" type="#_x0000_t202" style="position:absolute;margin-left:262.1pt;margin-top:585.3pt;width:42.5pt;height:10.85pt;z-index:25176064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" filled="f" stroked="f">
                <v:textbox style="mso-fit-shape-to-text:t" inset="0,0,0,0">
                  <w:txbxContent>
                    <w:p w:rsidR="00E30472" w:rsidRDefault="00E30472">
                      <w:pPr>
                        <w:pStyle w:val="121"/>
                        <w:shd w:val="clear" w:color="auto" w:fill="auto"/>
                        <w:spacing w:line="170" w:lineRule="exact"/>
                        <w:ind w:firstLine="0"/>
                        <w:jc w:val="left"/>
                      </w:pPr>
                      <w:r>
                        <w:rPr>
                          <w:rStyle w:val="12Exact9"/>
                        </w:rPr>
                        <w:t>(название)</w:t>
                      </w:r>
                    </w:p>
                  </w:txbxContent>
                </v:textbox>
                <w10:wrap anchorx="margin"/>
              </v:shape>
            </w:pict>
          </mc:Fallback>
        </mc:AlternateContent>
      </w:r>
      <w:r>
        <w:rPr>
          <w:noProof/>
        </w:rPr>
        <mc:AlternateContent>
          <mc:Choice Requires="wps">
            <w:drawing>
              <wp:anchor distT="0" distB="0" distL="63500" distR="63500" simplePos="0" relativeHeight="251761664" behindDoc="0" locked="0" layoutInCell="1" allowOverlap="1">
                <wp:simplePos x="0" y="0"/>
                <wp:positionH relativeFrom="margin">
                  <wp:posOffset>635</wp:posOffset>
                </wp:positionH>
                <wp:positionV relativeFrom="paragraph">
                  <wp:posOffset>8063865</wp:posOffset>
                </wp:positionV>
                <wp:extent cx="1347470" cy="557530"/>
                <wp:effectExtent l="635" t="0" r="4445" b="0"/>
                <wp:wrapNone/>
                <wp:docPr id="15"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57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both"/>
                            </w:pPr>
                            <w:r>
                              <w:rPr>
                                <w:rStyle w:val="12Exact9"/>
                              </w:rPr>
                              <w:t xml:space="preserve">Цолжностное лицо органа, </w:t>
                            </w:r>
                            <w:r>
                              <w:rPr>
                                <w:rStyle w:val="12Exact11"/>
                                <w:color w:val="000000"/>
                              </w:rPr>
                              <w:t xml:space="preserve">зсуществляющего ведение </w:t>
                            </w:r>
                            <w:r>
                              <w:rPr>
                                <w:rStyle w:val="12Exact9"/>
                              </w:rPr>
                              <w:t>государственного лесного реестра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6" o:spid="_x0000_s1126" type="#_x0000_t202" style="position:absolute;margin-left:.05pt;margin-top:634.95pt;width:106.1pt;height:43.9pt;z-index:25176166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" filled="f" stroked="f">
                <v:textbox style="mso-fit-shape-to-text:t" inset="0,0,0,0">
                  <w:txbxContent>
                    <w:p w:rsidR="00E30472" w:rsidRDefault="00E30472">
                      <w:pPr>
                        <w:pStyle w:val="121"/>
                        <w:shd w:val="clear" w:color="auto" w:fill="auto"/>
                        <w:spacing w:line="206" w:lineRule="exact"/>
                        <w:ind w:firstLine="0"/>
                        <w:jc w:val="both"/>
                      </w:pPr>
                      <w:r>
                        <w:rPr>
                          <w:rStyle w:val="12Exact9"/>
                        </w:rPr>
                        <w:t xml:space="preserve">Цолжностное лицо органа, </w:t>
                      </w:r>
                      <w:r>
                        <w:rPr>
                          <w:rStyle w:val="12Exact11"/>
                          <w:color w:val="000000"/>
                        </w:rPr>
                        <w:t xml:space="preserve">зсуществляющего ведение </w:t>
                      </w:r>
                      <w:r>
                        <w:rPr>
                          <w:rStyle w:val="12Exact9"/>
                        </w:rPr>
                        <w:t>государственного лесного реестра</w:t>
                      </w:r>
                    </w:p>
                  </w:txbxContent>
                </v:textbox>
                <w10:wrap anchorx="margin"/>
              </v:shape>
            </w:pict>
          </mc:Fallback>
        </mc:AlternateContent>
      </w:r>
      <w:r>
        <w:rPr>
          <w:noProof/>
        </w:rPr>
        <mc:AlternateContent>
          <mc:Choice Requires="wps">
            <w:drawing>
              <wp:anchor distT="0" distB="0" distL="63500" distR="63500" simplePos="0" relativeHeight="251762688" behindDoc="0" locked="0" layoutInCell="1" allowOverlap="1">
                <wp:simplePos x="0" y="0"/>
                <wp:positionH relativeFrom="margin">
                  <wp:posOffset>4450080</wp:posOffset>
                </wp:positionH>
                <wp:positionV relativeFrom="paragraph">
                  <wp:posOffset>7940040</wp:posOffset>
                </wp:positionV>
                <wp:extent cx="1353185" cy="338455"/>
                <wp:effectExtent l="1905" t="0" r="0" b="0"/>
                <wp:wrapNone/>
                <wp:docPr id="14"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3185" cy="338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40" w:lineRule="exact"/>
                              <w:ind w:firstLine="0"/>
                              <w:jc w:val="both"/>
                            </w:pPr>
                            <w:r>
                              <w:rPr>
                                <w:rStyle w:val="12Exact2"/>
                                <w:color w:val="000000"/>
                              </w:rPr>
                              <w:t xml:space="preserve">Сведения о сертификате </w:t>
                            </w:r>
                            <w:r>
                              <w:rPr>
                                <w:rStyle w:val="12Exact"/>
                                <w:color w:val="000000"/>
                              </w:rPr>
                              <w:t>электронной подписи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7" o:spid="_x0000_s1127" type="#_x0000_t202" style="position:absolute;margin-left:350.4pt;margin-top:625.2pt;width:106.55pt;height:26.65pt;z-index:25176268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" filled="f" stroked="f">
                <v:textbox style="mso-fit-shape-to-text:t" inset="0,0,0,0">
                  <w:txbxContent>
                    <w:p w:rsidR="00E30472" w:rsidRDefault="00E30472">
                      <w:pPr>
                        <w:pStyle w:val="121"/>
                        <w:shd w:val="clear" w:color="auto" w:fill="auto"/>
                        <w:spacing w:line="240" w:lineRule="exact"/>
                        <w:ind w:firstLine="0"/>
                        <w:jc w:val="both"/>
                      </w:pPr>
                      <w:r>
                        <w:rPr>
                          <w:rStyle w:val="12Exact2"/>
                          <w:color w:val="000000"/>
                        </w:rPr>
                        <w:t xml:space="preserve">Сведения о сертификате </w:t>
                      </w:r>
                      <w:r>
                        <w:rPr>
                          <w:rStyle w:val="12Exact"/>
                          <w:color w:val="000000"/>
                        </w:rPr>
                        <w:t>электронной подписи</w:t>
                      </w:r>
                    </w:p>
                  </w:txbxContent>
                </v:textbox>
                <w10:wrap anchorx="margin"/>
              </v:shape>
            </w:pict>
          </mc:Fallback>
        </mc:AlternateContent>
      </w: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360" w:lineRule="exact"/>
        <w:rPr>
          <w:color w:val="auto"/>
        </w:rPr>
      </w:pPr>
    </w:p>
    <w:p w:rsidR="00E30472" w:rsidRDefault="00E30472">
      <w:pPr>
        <w:spacing w:line="606" w:lineRule="exact"/>
        <w:rPr>
          <w:color w:val="auto"/>
        </w:rPr>
      </w:pPr>
    </w:p>
    <w:p w:rsidR="00E30472" w:rsidRDefault="00E30472">
      <w:pPr>
        <w:rPr>
          <w:color w:val="auto"/>
          <w:sz w:val="2"/>
          <w:szCs w:val="2"/>
        </w:rPr>
        <w:sectPr w:rsidR="00E30472">
          <w:footerReference w:type="even" r:id="rId13"/>
          <w:footerReference w:type="default" r:id="rId14"/>
          <w:footerReference w:type="first" r:id="rId15"/>
          <w:pgSz w:w="11900" w:h="16840"/>
          <w:pgMar w:top="1152" w:right="662" w:bottom="998" w:left="1668" w:header="0" w:footer="3" w:gutter="0"/>
          <w:cols w:space="720"/>
          <w:noEndnote/>
          <w:titlePg/>
          <w:docGrid w:linePitch="360"/>
        </w:sectPr>
      </w:pPr>
    </w:p>
    <w:p w:rsidR="00E30472" w:rsidRDefault="00E30472">
      <w:pPr>
        <w:pStyle w:val="121"/>
        <w:shd w:val="clear" w:color="auto" w:fill="auto"/>
        <w:spacing w:line="206" w:lineRule="exact"/>
        <w:ind w:left="7260" w:firstLine="0"/>
      </w:pPr>
      <w:r>
        <w:rPr>
          <w:rStyle w:val="12"/>
          <w:color w:val="000000"/>
        </w:rPr>
        <w:t>Приложение № 7 к Административному регламенту по предоставлению государственной</w:t>
      </w:r>
    </w:p>
    <w:p w:rsidR="00E30472" w:rsidRDefault="00E30472">
      <w:pPr>
        <w:pStyle w:val="121"/>
        <w:shd w:val="clear" w:color="auto" w:fill="auto"/>
        <w:spacing w:after="89" w:line="206" w:lineRule="exact"/>
        <w:ind w:firstLine="0"/>
      </w:pPr>
      <w:r>
        <w:rPr>
          <w:rStyle w:val="12"/>
          <w:color w:val="000000"/>
        </w:rPr>
        <w:t>услуги</w:t>
      </w:r>
    </w:p>
    <w:p w:rsidR="00E30472" w:rsidRDefault="00E30472">
      <w:pPr>
        <w:pStyle w:val="41"/>
        <w:shd w:val="clear" w:color="auto" w:fill="auto"/>
        <w:spacing w:before="0" w:after="315" w:line="170" w:lineRule="exact"/>
        <w:ind w:left="1420"/>
        <w:jc w:val="left"/>
      </w:pPr>
      <w:r>
        <w:rPr>
          <w:rStyle w:val="4"/>
          <w:b/>
          <w:bCs/>
          <w:color w:val="000000"/>
        </w:rPr>
        <w:t>Форма уведомления об отказе в предоставлении выписки из государственного лесного реестра</w:t>
      </w:r>
    </w:p>
    <w:p w:rsidR="00E30472" w:rsidRDefault="00E30472">
      <w:pPr>
        <w:pStyle w:val="121"/>
        <w:shd w:val="clear" w:color="auto" w:fill="auto"/>
        <w:tabs>
          <w:tab w:val="left" w:leader="underscore" w:pos="6820"/>
        </w:tabs>
        <w:spacing w:after="15" w:line="170" w:lineRule="exact"/>
        <w:ind w:left="3700" w:firstLine="0"/>
        <w:jc w:val="both"/>
      </w:pPr>
      <w:r>
        <w:rPr>
          <w:rStyle w:val="120"/>
          <w:color w:val="000000"/>
        </w:rPr>
        <w:t>УВЕДОМЛЕНИЕ №</w:t>
      </w:r>
      <w:r>
        <w:rPr>
          <w:rStyle w:val="120"/>
          <w:color w:val="000000"/>
        </w:rPr>
        <w:tab/>
      </w:r>
    </w:p>
    <w:p w:rsidR="00E30472" w:rsidRDefault="00E30472">
      <w:pPr>
        <w:pStyle w:val="121"/>
        <w:shd w:val="clear" w:color="auto" w:fill="auto"/>
        <w:spacing w:after="195" w:line="170" w:lineRule="exact"/>
        <w:ind w:left="2400" w:firstLine="0"/>
        <w:jc w:val="left"/>
      </w:pPr>
      <w:r>
        <w:rPr>
          <w:rStyle w:val="120"/>
          <w:color w:val="000000"/>
        </w:rPr>
        <w:t xml:space="preserve">об отказе </w:t>
      </w:r>
      <w:r>
        <w:rPr>
          <w:rStyle w:val="12"/>
          <w:color w:val="000000"/>
        </w:rPr>
        <w:t xml:space="preserve">в </w:t>
      </w:r>
      <w:r>
        <w:rPr>
          <w:rStyle w:val="120"/>
          <w:color w:val="000000"/>
        </w:rPr>
        <w:t xml:space="preserve">предоставлении выписки </w:t>
      </w:r>
      <w:r>
        <w:rPr>
          <w:rStyle w:val="12"/>
          <w:color w:val="000000"/>
        </w:rPr>
        <w:t xml:space="preserve">из </w:t>
      </w:r>
      <w:r>
        <w:rPr>
          <w:rStyle w:val="120"/>
          <w:color w:val="000000"/>
        </w:rPr>
        <w:t>государственного лесного реестра</w:t>
      </w:r>
    </w:p>
    <w:p w:rsidR="00E30472" w:rsidRDefault="00E30472">
      <w:pPr>
        <w:pStyle w:val="121"/>
        <w:shd w:val="clear" w:color="auto" w:fill="auto"/>
        <w:spacing w:after="190" w:line="170" w:lineRule="exact"/>
        <w:ind w:left="2520" w:firstLine="0"/>
        <w:jc w:val="left"/>
      </w:pPr>
      <w:r>
        <w:rPr>
          <w:rStyle w:val="120"/>
          <w:color w:val="000000"/>
        </w:rPr>
        <w:t>(наименование органа государственной власти Российской Федерации)</w:t>
      </w:r>
    </w:p>
    <w:p w:rsidR="00E30472" w:rsidRDefault="00E30472">
      <w:pPr>
        <w:pStyle w:val="121"/>
        <w:shd w:val="clear" w:color="auto" w:fill="auto"/>
        <w:tabs>
          <w:tab w:val="left" w:leader="underscore" w:pos="3791"/>
          <w:tab w:val="left" w:leader="underscore" w:pos="5754"/>
        </w:tabs>
        <w:spacing w:line="170" w:lineRule="exact"/>
        <w:ind w:left="580" w:firstLine="0"/>
        <w:jc w:val="both"/>
      </w:pPr>
      <w:r>
        <w:rPr>
          <w:rStyle w:val="120"/>
          <w:color w:val="000000"/>
        </w:rPr>
        <w:t>Рассмотрено заявление №</w:t>
      </w:r>
      <w:r>
        <w:rPr>
          <w:rStyle w:val="120"/>
          <w:color w:val="000000"/>
        </w:rPr>
        <w:tab/>
        <w:t>от</w:t>
      </w:r>
      <w:r>
        <w:rPr>
          <w:rStyle w:val="120"/>
          <w:color w:val="000000"/>
        </w:rPr>
        <w:tab/>
        <w:t>г.</w:t>
      </w:r>
    </w:p>
    <w:p w:rsidR="00E30472" w:rsidRDefault="00E30472">
      <w:pPr>
        <w:pStyle w:val="121"/>
        <w:shd w:val="clear" w:color="auto" w:fill="auto"/>
        <w:spacing w:after="32" w:line="170" w:lineRule="exact"/>
        <w:ind w:left="580" w:firstLine="0"/>
        <w:jc w:val="both"/>
      </w:pPr>
      <w:r>
        <w:rPr>
          <w:rStyle w:val="12"/>
          <w:color w:val="000000"/>
        </w:rPr>
        <w:t xml:space="preserve">о </w:t>
      </w:r>
      <w:r>
        <w:rPr>
          <w:rStyle w:val="120"/>
          <w:color w:val="000000"/>
        </w:rPr>
        <w:t>предоставлении выписки из государственного лесного реестра (ФИО. наименование (для юридических лиц) заинтересованного лица (уполномоченного представителя) (данные документа, удостоверяющего личность)</w:t>
      </w:r>
    </w:p>
    <w:p w:rsidR="00E30472" w:rsidRDefault="00E30472">
      <w:pPr>
        <w:pStyle w:val="121"/>
        <w:shd w:val="clear" w:color="auto" w:fill="auto"/>
        <w:tabs>
          <w:tab w:val="left" w:leader="hyphen" w:pos="4708"/>
          <w:tab w:val="left" w:leader="hyphen" w:pos="6820"/>
        </w:tabs>
        <w:spacing w:line="170" w:lineRule="exact"/>
        <w:ind w:left="580" w:firstLine="0"/>
        <w:jc w:val="both"/>
      </w:pPr>
      <w:r>
        <w:rPr>
          <w:rStyle w:val="12"/>
          <w:color w:val="000000"/>
        </w:rPr>
        <w:tab/>
      </w:r>
      <w:r>
        <w:rPr>
          <w:rStyle w:val="1230"/>
          <w:color w:val="000000"/>
        </w:rPr>
        <w:t>предоставлении</w:t>
      </w:r>
      <w:r>
        <w:rPr>
          <w:rStyle w:val="12"/>
          <w:color w:val="000000"/>
        </w:rPr>
        <w:tab/>
      </w:r>
    </w:p>
    <w:p w:rsidR="00E30472" w:rsidRDefault="00E30472">
      <w:pPr>
        <w:pStyle w:val="121"/>
        <w:shd w:val="clear" w:color="auto" w:fill="auto"/>
        <w:spacing w:after="190" w:line="170" w:lineRule="exact"/>
        <w:ind w:left="580" w:firstLine="0"/>
        <w:jc w:val="both"/>
      </w:pPr>
      <w:r>
        <w:rPr>
          <w:rStyle w:val="120"/>
          <w:color w:val="000000"/>
        </w:rPr>
        <w:t>(адрес постоянного места жительства либо юридический адрес юридического лица)</w:t>
      </w:r>
    </w:p>
    <w:p w:rsidR="00E30472" w:rsidRDefault="00E30472">
      <w:pPr>
        <w:pStyle w:val="121"/>
        <w:shd w:val="clear" w:color="auto" w:fill="auto"/>
        <w:spacing w:after="157" w:line="170" w:lineRule="exact"/>
        <w:ind w:left="1420" w:firstLine="0"/>
        <w:jc w:val="left"/>
      </w:pPr>
      <w:r>
        <w:rPr>
          <w:rStyle w:val="120"/>
          <w:color w:val="000000"/>
        </w:rPr>
        <w:t>В предоставлении выписки из государственного лесного реестра отка.занопо следующим основаниям.</w:t>
      </w:r>
    </w:p>
    <w:p w:rsidR="00E30472" w:rsidRDefault="00E30472">
      <w:pPr>
        <w:pStyle w:val="121"/>
        <w:shd w:val="clear" w:color="auto" w:fill="auto"/>
        <w:tabs>
          <w:tab w:val="left" w:pos="6201"/>
        </w:tabs>
        <w:spacing w:line="211" w:lineRule="exact"/>
        <w:ind w:left="580" w:firstLine="0"/>
        <w:jc w:val="both"/>
      </w:pPr>
      <w:r>
        <w:rPr>
          <w:rStyle w:val="120"/>
          <w:color w:val="000000"/>
        </w:rPr>
        <w:t xml:space="preserve">(указываются основания </w:t>
      </w:r>
      <w:r>
        <w:rPr>
          <w:rStyle w:val="12"/>
          <w:color w:val="000000"/>
        </w:rPr>
        <w:t xml:space="preserve">для </w:t>
      </w:r>
      <w:r>
        <w:rPr>
          <w:rStyle w:val="120"/>
          <w:color w:val="000000"/>
        </w:rPr>
        <w:t xml:space="preserve">отказа </w:t>
      </w:r>
      <w:r>
        <w:rPr>
          <w:rStyle w:val="12"/>
          <w:color w:val="000000"/>
        </w:rPr>
        <w:t>в</w:t>
      </w:r>
      <w:r>
        <w:rPr>
          <w:rStyle w:val="12"/>
          <w:color w:val="000000"/>
        </w:rPr>
        <w:tab/>
      </w:r>
      <w:r>
        <w:rPr>
          <w:rStyle w:val="120"/>
          <w:color w:val="000000"/>
        </w:rPr>
        <w:t>государственной (муниципальной) услуги</w:t>
      </w:r>
    </w:p>
    <w:p w:rsidR="00E30472" w:rsidRDefault="00E30472">
      <w:pPr>
        <w:pStyle w:val="121"/>
        <w:shd w:val="clear" w:color="auto" w:fill="auto"/>
        <w:spacing w:after="153" w:line="211" w:lineRule="exact"/>
        <w:ind w:left="580" w:firstLine="0"/>
        <w:jc w:val="both"/>
      </w:pPr>
      <w:r>
        <w:rPr>
          <w:rStyle w:val="120"/>
          <w:color w:val="000000"/>
        </w:rPr>
        <w:t>в соответствии с Административным регламентом).</w:t>
      </w:r>
    </w:p>
    <w:p w:rsidR="00E30472" w:rsidRDefault="00E30472">
      <w:pPr>
        <w:pStyle w:val="121"/>
        <w:shd w:val="clear" w:color="auto" w:fill="auto"/>
        <w:spacing w:after="190" w:line="170" w:lineRule="exact"/>
        <w:ind w:left="1260" w:firstLine="0"/>
        <w:jc w:val="left"/>
      </w:pPr>
      <w:r>
        <w:rPr>
          <w:rStyle w:val="120"/>
          <w:color w:val="000000"/>
        </w:rPr>
        <w:t xml:space="preserve">Причинаотказа в предоставлении выписки </w:t>
      </w:r>
      <w:r>
        <w:rPr>
          <w:rStyle w:val="12"/>
          <w:color w:val="000000"/>
        </w:rPr>
        <w:t xml:space="preserve">из </w:t>
      </w:r>
      <w:r>
        <w:rPr>
          <w:rStyle w:val="120"/>
          <w:color w:val="000000"/>
        </w:rPr>
        <w:t>государствснноголссного реестра</w:t>
      </w:r>
    </w:p>
    <w:p w:rsidR="00E30472" w:rsidRDefault="00E30472">
      <w:pPr>
        <w:pStyle w:val="121"/>
        <w:shd w:val="clear" w:color="auto" w:fill="auto"/>
        <w:spacing w:after="169" w:line="170" w:lineRule="exact"/>
        <w:ind w:left="1260" w:firstLine="0"/>
        <w:jc w:val="left"/>
      </w:pPr>
      <w:r>
        <w:rPr>
          <w:rStyle w:val="120"/>
          <w:color w:val="000000"/>
        </w:rPr>
        <w:t>Разъяснения причин отказа в предоставлении услуги:</w:t>
      </w:r>
    </w:p>
    <w:p w:rsidR="00E30472" w:rsidRDefault="00E30472">
      <w:pPr>
        <w:pStyle w:val="121"/>
        <w:shd w:val="clear" w:color="auto" w:fill="auto"/>
        <w:spacing w:after="264" w:line="490" w:lineRule="exact"/>
        <w:ind w:left="1260" w:right="5560"/>
        <w:jc w:val="left"/>
      </w:pPr>
      <w:r>
        <w:rPr>
          <w:rStyle w:val="120"/>
          <w:color w:val="000000"/>
        </w:rPr>
        <w:t>(указывается исчерпывающее разъяснение причин отказа) Дополнительно информ</w:t>
      </w:r>
      <w:r>
        <w:rPr>
          <w:rStyle w:val="12"/>
          <w:color w:val="000000"/>
        </w:rPr>
        <w:t>и</w:t>
      </w:r>
      <w:r>
        <w:rPr>
          <w:rStyle w:val="120"/>
          <w:color w:val="000000"/>
        </w:rPr>
        <w:t>руем</w:t>
      </w:r>
      <w:r>
        <w:rPr>
          <w:rStyle w:val="12"/>
          <w:color w:val="000000"/>
        </w:rPr>
        <w:t>:</w:t>
      </w:r>
    </w:p>
    <w:p w:rsidR="00E30472" w:rsidRDefault="00E30472">
      <w:pPr>
        <w:pStyle w:val="121"/>
        <w:shd w:val="clear" w:color="auto" w:fill="auto"/>
        <w:spacing w:after="412" w:line="235" w:lineRule="exact"/>
        <w:ind w:firstLine="0"/>
        <w:jc w:val="left"/>
      </w:pPr>
      <w:r>
        <w:rPr>
          <w:rStyle w:val="1220"/>
          <w:color w:val="000000"/>
        </w:rPr>
        <w:t xml:space="preserve">(указывается информация, необходимая </w:t>
      </w:r>
      <w:r>
        <w:rPr>
          <w:rStyle w:val="120"/>
          <w:color w:val="000000"/>
        </w:rPr>
        <w:t xml:space="preserve">для </w:t>
      </w:r>
      <w:r>
        <w:rPr>
          <w:rStyle w:val="1220"/>
          <w:color w:val="000000"/>
        </w:rPr>
        <w:t xml:space="preserve">устранения </w:t>
      </w:r>
      <w:r>
        <w:rPr>
          <w:rStyle w:val="120"/>
          <w:color w:val="000000"/>
        </w:rPr>
        <w:t xml:space="preserve">причин </w:t>
      </w:r>
      <w:r>
        <w:rPr>
          <w:rStyle w:val="1220"/>
          <w:color w:val="000000"/>
        </w:rPr>
        <w:t xml:space="preserve">отказа </w:t>
      </w:r>
      <w:r>
        <w:rPr>
          <w:rStyle w:val="12"/>
          <w:color w:val="000000"/>
        </w:rPr>
        <w:t xml:space="preserve">в </w:t>
      </w:r>
      <w:r>
        <w:rPr>
          <w:rStyle w:val="120"/>
          <w:color w:val="000000"/>
        </w:rPr>
        <w:t xml:space="preserve">предоставлении </w:t>
      </w:r>
      <w:r>
        <w:rPr>
          <w:rStyle w:val="1220"/>
          <w:color w:val="000000"/>
        </w:rPr>
        <w:t>государственной (муниципальной) услуги, а также иная дополнительная информация при наличии).</w:t>
      </w:r>
    </w:p>
    <w:p w:rsidR="00E30472" w:rsidRDefault="00927872">
      <w:pPr>
        <w:pStyle w:val="51"/>
        <w:shd w:val="clear" w:color="auto" w:fill="auto"/>
        <w:spacing w:before="0" w:after="0" w:line="170" w:lineRule="exact"/>
        <w:ind w:left="1260"/>
        <w:jc w:val="left"/>
        <w:sectPr w:rsidR="00E30472">
          <w:pgSz w:w="11900" w:h="16840"/>
          <w:pgMar w:top="1368" w:right="661" w:bottom="1368" w:left="1130" w:header="0" w:footer="3" w:gutter="0"/>
          <w:cols w:space="720"/>
          <w:noEndnote/>
          <w:docGrid w:linePitch="360"/>
        </w:sectPr>
      </w:pPr>
      <w:r>
        <w:rPr>
          <w:noProof/>
        </w:rPr>
        <mc:AlternateContent>
          <mc:Choice Requires="wps">
            <w:drawing>
              <wp:anchor distT="0" distB="231140" distL="1185545" distR="63500" simplePos="0" relativeHeight="251763712" behindDoc="1" locked="0" layoutInCell="1" allowOverlap="1">
                <wp:simplePos x="0" y="0"/>
                <wp:positionH relativeFrom="margin">
                  <wp:posOffset>4602480</wp:posOffset>
                </wp:positionH>
                <wp:positionV relativeFrom="paragraph">
                  <wp:posOffset>-171450</wp:posOffset>
                </wp:positionV>
                <wp:extent cx="643255" cy="434975"/>
                <wp:effectExtent l="1905" t="0" r="2540" b="3175"/>
                <wp:wrapSquare wrapText="left"/>
                <wp:docPr id="13"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434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center"/>
                            </w:pPr>
                            <w:r>
                              <w:rPr>
                                <w:rStyle w:val="12Exact9"/>
                              </w:rPr>
                              <w:t>Сведения об</w:t>
                            </w:r>
                            <w:r>
                              <w:rPr>
                                <w:rStyle w:val="12Exact9"/>
                              </w:rPr>
                              <w:br/>
                              <w:t>электронной</w:t>
                            </w:r>
                            <w:r>
                              <w:rPr>
                                <w:rStyle w:val="12Exact9"/>
                              </w:rPr>
                              <w:br/>
                            </w:r>
                            <w:r>
                              <w:rPr>
                                <w:rStyle w:val="12Exact7"/>
                                <w:color w:val="000000"/>
                              </w:rPr>
                              <w:t>подписи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8" o:spid="_x0000_s1128" type="#_x0000_t202" style="position:absolute;left:0;text-align:left;margin-left:362.4pt;margin-top:-13.5pt;width:50.65pt;height:34.25pt;z-index:-251552768;visibility:visible;mso-wrap-style:square;mso-width-percent:0;mso-height-percent:0;mso-wrap-distance-left:93.35pt;mso-wrap-distance-top:0;mso-wrap-distance-right:5pt;mso-wrap-distance-bottom:18.2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" filled="f" stroked="f">
                <v:textbox style="mso-fit-shape-to-text:t" inset="0,0,0,0">
                  <w:txbxContent>
                    <w:p w:rsidR="00E30472" w:rsidRDefault="00E30472">
                      <w:pPr>
                        <w:pStyle w:val="121"/>
                        <w:shd w:val="clear" w:color="auto" w:fill="auto"/>
                        <w:spacing w:line="206" w:lineRule="exact"/>
                        <w:ind w:firstLine="0"/>
                        <w:jc w:val="center"/>
                      </w:pPr>
                      <w:r>
                        <w:rPr>
                          <w:rStyle w:val="12Exact9"/>
                        </w:rPr>
                        <w:t>Сведения об</w:t>
                      </w:r>
                      <w:r>
                        <w:rPr>
                          <w:rStyle w:val="12Exact9"/>
                        </w:rPr>
                        <w:br/>
                        <w:t>электронной</w:t>
                      </w:r>
                      <w:r>
                        <w:rPr>
                          <w:rStyle w:val="12Exact9"/>
                        </w:rPr>
                        <w:br/>
                      </w:r>
                      <w:r>
                        <w:rPr>
                          <w:rStyle w:val="12Exact7"/>
                          <w:color w:val="000000"/>
                        </w:rPr>
                        <w:t>подписи</w:t>
                      </w:r>
                    </w:p>
                  </w:txbxContent>
                </v:textbox>
                <w10:wrap type="square" side="left" anchorx="margin"/>
              </v:shape>
            </w:pict>
          </mc:Fallback>
        </mc:AlternateContent>
      </w:r>
      <w:r w:rsidR="00E30472">
        <w:rPr>
          <w:rStyle w:val="53"/>
          <w:i/>
          <w:iCs/>
          <w:color w:val="000000"/>
        </w:rPr>
        <w:t>Должность и ФИО сотрудника, принявшего решение</w:t>
      </w:r>
    </w:p>
    <w:p w:rsidR="00E30472" w:rsidRDefault="00E30472">
      <w:pPr>
        <w:pStyle w:val="121"/>
        <w:shd w:val="clear" w:color="auto" w:fill="auto"/>
        <w:spacing w:line="206" w:lineRule="exact"/>
        <w:ind w:left="7120" w:right="580" w:firstLine="0"/>
      </w:pPr>
      <w:r>
        <w:rPr>
          <w:rStyle w:val="12"/>
          <w:color w:val="000000"/>
        </w:rPr>
        <w:t>Приложение № 8 к Административному регламенту по предоставлению государственной</w:t>
      </w:r>
    </w:p>
    <w:p w:rsidR="00E30472" w:rsidRDefault="00E30472">
      <w:pPr>
        <w:pStyle w:val="121"/>
        <w:shd w:val="clear" w:color="auto" w:fill="auto"/>
        <w:spacing w:after="596" w:line="206" w:lineRule="exact"/>
        <w:ind w:right="580" w:firstLine="0"/>
      </w:pPr>
      <w:r>
        <w:rPr>
          <w:rStyle w:val="12"/>
          <w:color w:val="000000"/>
        </w:rPr>
        <w:t>услуги</w:t>
      </w:r>
    </w:p>
    <w:p w:rsidR="00E30472" w:rsidRDefault="00E30472">
      <w:pPr>
        <w:pStyle w:val="41"/>
        <w:shd w:val="clear" w:color="auto" w:fill="auto"/>
        <w:spacing w:before="0" w:after="0" w:line="211" w:lineRule="exact"/>
        <w:ind w:right="60"/>
        <w:jc w:val="center"/>
      </w:pPr>
      <w:r>
        <w:rPr>
          <w:rStyle w:val="4"/>
          <w:b/>
          <w:bCs/>
          <w:color w:val="000000"/>
        </w:rPr>
        <w:t>ЗАЯВЛЕНИЕ</w:t>
      </w:r>
    </w:p>
    <w:p w:rsidR="00E30472" w:rsidRDefault="00E30472">
      <w:pPr>
        <w:pStyle w:val="41"/>
        <w:shd w:val="clear" w:color="auto" w:fill="auto"/>
        <w:spacing w:before="0" w:after="124" w:line="211" w:lineRule="exact"/>
        <w:ind w:right="60"/>
        <w:jc w:val="center"/>
      </w:pPr>
      <w:r>
        <w:rPr>
          <w:rStyle w:val="4"/>
          <w:b/>
          <w:bCs/>
          <w:color w:val="000000"/>
        </w:rPr>
        <w:t>О ПРЕДОСТАВЛЕНИИ ВЫПИСКИ ИЗ</w:t>
      </w:r>
      <w:r>
        <w:rPr>
          <w:rStyle w:val="4"/>
          <w:b/>
          <w:bCs/>
          <w:color w:val="000000"/>
        </w:rPr>
        <w:br/>
        <w:t>ГОСУДАРСТВЕННОГО ЛЕСНОГО РЕЕСТРА</w:t>
      </w:r>
    </w:p>
    <w:p w:rsidR="00E30472" w:rsidRDefault="00E30472">
      <w:pPr>
        <w:pStyle w:val="121"/>
        <w:shd w:val="clear" w:color="auto" w:fill="auto"/>
        <w:tabs>
          <w:tab w:val="left" w:leader="underscore" w:pos="6475"/>
        </w:tabs>
        <w:spacing w:line="206" w:lineRule="exact"/>
        <w:ind w:left="600" w:firstLine="0"/>
        <w:jc w:val="both"/>
      </w:pPr>
      <w:r>
        <w:rPr>
          <w:rStyle w:val="120"/>
          <w:color w:val="000000"/>
        </w:rPr>
        <w:t xml:space="preserve">Прошу выдать </w:t>
      </w:r>
      <w:r>
        <w:rPr>
          <w:rStyle w:val="12"/>
          <w:color w:val="000000"/>
        </w:rPr>
        <w:t>сведения</w:t>
      </w:r>
      <w:r>
        <w:rPr>
          <w:rStyle w:val="12"/>
          <w:color w:val="000000"/>
        </w:rPr>
        <w:tab/>
      </w:r>
    </w:p>
    <w:p w:rsidR="00E30472" w:rsidRDefault="00E30472">
      <w:pPr>
        <w:pStyle w:val="121"/>
        <w:shd w:val="clear" w:color="auto" w:fill="auto"/>
        <w:spacing w:after="149" w:line="206" w:lineRule="exact"/>
        <w:ind w:left="600" w:right="580" w:firstLine="0"/>
        <w:jc w:val="left"/>
      </w:pPr>
      <w:r>
        <w:rPr>
          <w:rStyle w:val="120"/>
          <w:color w:val="000000"/>
        </w:rPr>
        <w:t xml:space="preserve">(наименование запрашиваемой информации в соответствии с приказом </w:t>
      </w:r>
      <w:r>
        <w:rPr>
          <w:rStyle w:val="12"/>
          <w:color w:val="000000"/>
        </w:rPr>
        <w:t xml:space="preserve">МНР </w:t>
      </w:r>
      <w:r>
        <w:rPr>
          <w:rStyle w:val="120"/>
          <w:color w:val="000000"/>
        </w:rPr>
        <w:t xml:space="preserve">России от 20 июля 2007 </w:t>
      </w:r>
      <w:r>
        <w:rPr>
          <w:rStyle w:val="12"/>
          <w:color w:val="000000"/>
        </w:rPr>
        <w:t xml:space="preserve">г. </w:t>
      </w:r>
      <w:r>
        <w:rPr>
          <w:rStyle w:val="120"/>
          <w:color w:val="000000"/>
        </w:rPr>
        <w:t>утверждении перечня видов информации, предоставляемой в обязательном порядке заинтересованным лицам, и условий ее предоставления)</w:t>
      </w:r>
    </w:p>
    <w:p w:rsidR="00E30472" w:rsidRDefault="00E30472">
      <w:pPr>
        <w:pStyle w:val="121"/>
        <w:shd w:val="clear" w:color="auto" w:fill="auto"/>
        <w:spacing w:line="170" w:lineRule="exact"/>
        <w:ind w:left="600" w:firstLine="0"/>
        <w:jc w:val="both"/>
      </w:pPr>
      <w:r>
        <w:rPr>
          <w:rStyle w:val="120"/>
          <w:color w:val="000000"/>
        </w:rPr>
        <w:t>Лесничество (лесопарк)</w:t>
      </w:r>
    </w:p>
    <w:p w:rsidR="00E30472" w:rsidRDefault="00E30472">
      <w:pPr>
        <w:pStyle w:val="121"/>
        <w:shd w:val="clear" w:color="auto" w:fill="auto"/>
        <w:tabs>
          <w:tab w:val="left" w:leader="underscore" w:pos="6307"/>
        </w:tabs>
        <w:spacing w:line="202" w:lineRule="exact"/>
        <w:ind w:firstLine="0"/>
        <w:jc w:val="both"/>
      </w:pPr>
      <w:r>
        <w:rPr>
          <w:rStyle w:val="120"/>
          <w:color w:val="000000"/>
        </w:rPr>
        <w:t>участковое лесничество</w:t>
      </w:r>
      <w:r>
        <w:rPr>
          <w:rStyle w:val="12"/>
          <w:color w:val="000000"/>
        </w:rPr>
        <w:tab/>
      </w:r>
    </w:p>
    <w:p w:rsidR="00E30472" w:rsidRDefault="00E30472">
      <w:pPr>
        <w:pStyle w:val="121"/>
        <w:shd w:val="clear" w:color="auto" w:fill="auto"/>
        <w:tabs>
          <w:tab w:val="left" w:leader="underscore" w:pos="2314"/>
        </w:tabs>
        <w:spacing w:line="202" w:lineRule="exact"/>
        <w:ind w:firstLine="0"/>
        <w:jc w:val="both"/>
      </w:pPr>
      <w:r>
        <w:rPr>
          <w:rStyle w:val="12"/>
          <w:color w:val="000000"/>
          <w:lang w:val="en-US" w:eastAsia="en-US"/>
        </w:rPr>
        <w:t>N</w:t>
      </w:r>
      <w:r w:rsidRPr="006C09BC">
        <w:rPr>
          <w:rStyle w:val="12"/>
          <w:color w:val="000000"/>
          <w:lang w:eastAsia="en-US"/>
        </w:rPr>
        <w:t xml:space="preserve"> </w:t>
      </w:r>
      <w:r>
        <w:rPr>
          <w:rStyle w:val="120"/>
          <w:color w:val="000000"/>
        </w:rPr>
        <w:t>квартала</w:t>
      </w:r>
      <w:r>
        <w:rPr>
          <w:rStyle w:val="12"/>
          <w:color w:val="000000"/>
        </w:rPr>
        <w:tab/>
      </w:r>
    </w:p>
    <w:p w:rsidR="00E30472" w:rsidRDefault="00E30472">
      <w:pPr>
        <w:pStyle w:val="121"/>
        <w:shd w:val="clear" w:color="auto" w:fill="auto"/>
        <w:tabs>
          <w:tab w:val="left" w:leader="underscore" w:pos="2314"/>
        </w:tabs>
        <w:spacing w:after="145" w:line="202" w:lineRule="exact"/>
        <w:ind w:firstLine="0"/>
        <w:jc w:val="both"/>
      </w:pPr>
      <w:r>
        <w:rPr>
          <w:rStyle w:val="12"/>
          <w:color w:val="000000"/>
          <w:lang w:val="en-US" w:eastAsia="en-US"/>
        </w:rPr>
        <w:t>N</w:t>
      </w:r>
      <w:r w:rsidRPr="006C09BC">
        <w:rPr>
          <w:rStyle w:val="12"/>
          <w:color w:val="000000"/>
          <w:lang w:eastAsia="en-US"/>
        </w:rPr>
        <w:t xml:space="preserve"> </w:t>
      </w:r>
      <w:r>
        <w:rPr>
          <w:rStyle w:val="120"/>
          <w:color w:val="000000"/>
        </w:rPr>
        <w:t>выдела</w:t>
      </w:r>
      <w:r>
        <w:rPr>
          <w:rStyle w:val="12"/>
          <w:color w:val="000000"/>
        </w:rPr>
        <w:tab/>
      </w:r>
    </w:p>
    <w:p w:rsidR="00E30472" w:rsidRDefault="00E30472">
      <w:pPr>
        <w:pStyle w:val="121"/>
        <w:shd w:val="clear" w:color="auto" w:fill="auto"/>
        <w:spacing w:after="326" w:line="170" w:lineRule="exact"/>
        <w:ind w:left="600" w:firstLine="0"/>
        <w:jc w:val="both"/>
      </w:pPr>
      <w:r>
        <w:rPr>
          <w:rStyle w:val="120"/>
          <w:color w:val="000000"/>
        </w:rPr>
        <w:t>в виде выписки из государственного лесного реестра.</w:t>
      </w:r>
    </w:p>
    <w:tbl>
      <w:tblPr>
        <w:tblW w:w="0" w:type="auto"/>
        <w:jc w:val="center"/>
        <w:tblLayout w:type="fixed"/>
        <w:tblCellMar>
          <w:left w:w="0" w:type="dxa"/>
          <w:right w:w="0" w:type="dxa"/>
        </w:tblCellMar>
        <w:tblLook w:val="0000" w:firstRow="0" w:lastRow="0" w:firstColumn="0" w:lastColumn="0" w:noHBand="0" w:noVBand="0"/>
      </w:tblPr>
      <w:tblGrid>
        <w:gridCol w:w="1262"/>
        <w:gridCol w:w="8554"/>
      </w:tblGrid>
      <w:tr w:rsidR="00E30472">
        <w:tblPrEx>
          <w:tblCellMar>
            <w:top w:w="0" w:type="dxa"/>
            <w:left w:w="0" w:type="dxa"/>
            <w:bottom w:w="0" w:type="dxa"/>
            <w:right w:w="0" w:type="dxa"/>
          </w:tblCellMar>
        </w:tblPrEx>
        <w:trPr>
          <w:trHeight w:hRule="exact" w:val="226"/>
          <w:jc w:val="center"/>
        </w:trPr>
        <w:tc>
          <w:tcPr>
            <w:tcW w:w="1262" w:type="dxa"/>
            <w:tcBorders>
              <w:top w:val="single" w:sz="4" w:space="0" w:color="auto"/>
              <w:left w:val="single" w:sz="4" w:space="0" w:color="auto"/>
              <w:bottom w:val="nil"/>
              <w:right w:val="nil"/>
            </w:tcBorders>
            <w:shd w:val="clear" w:color="auto" w:fill="FFFFFF"/>
            <w:vAlign w:val="bottom"/>
          </w:tcPr>
          <w:p w:rsidR="00E30472" w:rsidRDefault="00E30472">
            <w:pPr>
              <w:pStyle w:val="21"/>
              <w:framePr w:w="9816" w:wrap="notBeside" w:vAnchor="text" w:hAnchor="text" w:xAlign="center" w:y="1"/>
              <w:shd w:val="clear" w:color="auto" w:fill="auto"/>
              <w:spacing w:before="0" w:line="170" w:lineRule="exact"/>
              <w:ind w:firstLine="0"/>
              <w:jc w:val="left"/>
            </w:pPr>
            <w:r>
              <w:rPr>
                <w:rStyle w:val="288"/>
                <w:color w:val="000000"/>
              </w:rPr>
              <w:t xml:space="preserve">N </w:t>
            </w:r>
            <w:r>
              <w:rPr>
                <w:rStyle w:val="287"/>
                <w:color w:val="000000"/>
              </w:rPr>
              <w:t>п/п</w:t>
            </w:r>
          </w:p>
        </w:tc>
        <w:tc>
          <w:tcPr>
            <w:tcW w:w="8554" w:type="dxa"/>
            <w:tcBorders>
              <w:top w:val="single" w:sz="4" w:space="0" w:color="auto"/>
              <w:left w:val="single" w:sz="4" w:space="0" w:color="auto"/>
              <w:bottom w:val="nil"/>
              <w:right w:val="single" w:sz="4" w:space="0" w:color="auto"/>
            </w:tcBorders>
            <w:shd w:val="clear" w:color="auto" w:fill="FFFFFF"/>
            <w:vAlign w:val="bottom"/>
          </w:tcPr>
          <w:p w:rsidR="00E30472" w:rsidRDefault="00E30472">
            <w:pPr>
              <w:pStyle w:val="21"/>
              <w:framePr w:w="9816" w:wrap="notBeside" w:vAnchor="text" w:hAnchor="text" w:xAlign="center" w:y="1"/>
              <w:shd w:val="clear" w:color="auto" w:fill="auto"/>
              <w:spacing w:before="0" w:line="170" w:lineRule="exact"/>
              <w:ind w:firstLine="0"/>
              <w:jc w:val="left"/>
            </w:pPr>
            <w:r>
              <w:rPr>
                <w:rStyle w:val="286"/>
                <w:color w:val="000000"/>
              </w:rPr>
              <w:t xml:space="preserve">Сведения </w:t>
            </w:r>
            <w:r>
              <w:rPr>
                <w:rStyle w:val="285"/>
                <w:color w:val="000000"/>
              </w:rPr>
              <w:t xml:space="preserve">о </w:t>
            </w:r>
            <w:r>
              <w:rPr>
                <w:rStyle w:val="286"/>
                <w:color w:val="000000"/>
              </w:rPr>
              <w:t>заявителе</w:t>
            </w:r>
          </w:p>
        </w:tc>
      </w:tr>
      <w:tr w:rsidR="00E30472">
        <w:tblPrEx>
          <w:tblCellMar>
            <w:top w:w="0" w:type="dxa"/>
            <w:left w:w="0" w:type="dxa"/>
            <w:bottom w:w="0" w:type="dxa"/>
            <w:right w:w="0" w:type="dxa"/>
          </w:tblCellMar>
        </w:tblPrEx>
        <w:trPr>
          <w:trHeight w:hRule="exact" w:val="216"/>
          <w:jc w:val="center"/>
        </w:trPr>
        <w:tc>
          <w:tcPr>
            <w:tcW w:w="1262" w:type="dxa"/>
            <w:tcBorders>
              <w:top w:val="single" w:sz="4" w:space="0" w:color="auto"/>
              <w:left w:val="single" w:sz="4" w:space="0" w:color="auto"/>
              <w:bottom w:val="nil"/>
              <w:right w:val="nil"/>
            </w:tcBorders>
            <w:shd w:val="clear" w:color="auto" w:fill="FFFFFF"/>
            <w:vAlign w:val="center"/>
          </w:tcPr>
          <w:p w:rsidR="00E30472" w:rsidRDefault="00E30472">
            <w:pPr>
              <w:pStyle w:val="21"/>
              <w:framePr w:w="9816" w:wrap="notBeside" w:vAnchor="text" w:hAnchor="text" w:xAlign="center" w:y="1"/>
              <w:shd w:val="clear" w:color="auto" w:fill="auto"/>
              <w:spacing w:before="0" w:line="170" w:lineRule="exact"/>
              <w:ind w:firstLine="0"/>
              <w:jc w:val="left"/>
            </w:pPr>
            <w:r>
              <w:rPr>
                <w:rStyle w:val="285"/>
                <w:color w:val="000000"/>
              </w:rPr>
              <w:t>1</w:t>
            </w:r>
          </w:p>
        </w:tc>
        <w:tc>
          <w:tcPr>
            <w:tcW w:w="8554" w:type="dxa"/>
            <w:tcBorders>
              <w:top w:val="single" w:sz="4" w:space="0" w:color="auto"/>
              <w:left w:val="single" w:sz="4" w:space="0" w:color="auto"/>
              <w:bottom w:val="nil"/>
              <w:right w:val="single" w:sz="4" w:space="0" w:color="auto"/>
            </w:tcBorders>
            <w:shd w:val="clear" w:color="auto" w:fill="FFFFFF"/>
          </w:tcPr>
          <w:p w:rsidR="00E30472" w:rsidRDefault="00E30472">
            <w:pPr>
              <w:pStyle w:val="21"/>
              <w:framePr w:w="9816" w:wrap="notBeside" w:vAnchor="text" w:hAnchor="text" w:xAlign="center" w:y="1"/>
              <w:shd w:val="clear" w:color="auto" w:fill="auto"/>
              <w:spacing w:before="0" w:line="170" w:lineRule="exact"/>
              <w:ind w:firstLine="0"/>
              <w:jc w:val="left"/>
            </w:pPr>
            <w:r>
              <w:rPr>
                <w:rStyle w:val="284"/>
                <w:color w:val="000000"/>
              </w:rPr>
              <w:t>ФИО.</w:t>
            </w:r>
            <w:r>
              <w:rPr>
                <w:rStyle w:val="285"/>
                <w:color w:val="000000"/>
              </w:rPr>
              <w:t xml:space="preserve"> </w:t>
            </w:r>
            <w:r>
              <w:rPr>
                <w:rStyle w:val="286"/>
                <w:color w:val="000000"/>
              </w:rPr>
              <w:t>физического лица/полное наименование юридического лица</w:t>
            </w:r>
          </w:p>
        </w:tc>
      </w:tr>
      <w:tr w:rsidR="00E30472">
        <w:tblPrEx>
          <w:tblCellMar>
            <w:top w:w="0" w:type="dxa"/>
            <w:left w:w="0" w:type="dxa"/>
            <w:bottom w:w="0" w:type="dxa"/>
            <w:right w:w="0" w:type="dxa"/>
          </w:tblCellMar>
        </w:tblPrEx>
        <w:trPr>
          <w:trHeight w:hRule="exact" w:val="216"/>
          <w:jc w:val="center"/>
        </w:trPr>
        <w:tc>
          <w:tcPr>
            <w:tcW w:w="1262" w:type="dxa"/>
            <w:tcBorders>
              <w:top w:val="single" w:sz="4" w:space="0" w:color="auto"/>
              <w:left w:val="single" w:sz="4" w:space="0" w:color="auto"/>
              <w:bottom w:val="nil"/>
              <w:right w:val="nil"/>
            </w:tcBorders>
            <w:shd w:val="clear" w:color="auto" w:fill="FFFFFF"/>
          </w:tcPr>
          <w:p w:rsidR="00E30472" w:rsidRDefault="00E30472">
            <w:pPr>
              <w:framePr w:w="9816" w:wrap="notBeside" w:vAnchor="text" w:hAnchor="text" w:xAlign="center" w:y="1"/>
              <w:rPr>
                <w:color w:val="auto"/>
                <w:sz w:val="10"/>
                <w:szCs w:val="10"/>
              </w:rPr>
            </w:pPr>
          </w:p>
        </w:tc>
        <w:tc>
          <w:tcPr>
            <w:tcW w:w="8554" w:type="dxa"/>
            <w:tcBorders>
              <w:top w:val="single" w:sz="4" w:space="0" w:color="auto"/>
              <w:left w:val="single" w:sz="4" w:space="0" w:color="auto"/>
              <w:bottom w:val="nil"/>
              <w:right w:val="single" w:sz="4" w:space="0" w:color="auto"/>
            </w:tcBorders>
            <w:shd w:val="clear" w:color="auto" w:fill="FFFFFF"/>
          </w:tcPr>
          <w:p w:rsidR="00E30472" w:rsidRDefault="00E30472">
            <w:pPr>
              <w:framePr w:w="9816" w:wrap="notBeside" w:vAnchor="text" w:hAnchor="text" w:xAlign="center" w:y="1"/>
              <w:rPr>
                <w:color w:val="auto"/>
                <w:sz w:val="10"/>
                <w:szCs w:val="10"/>
              </w:rPr>
            </w:pPr>
          </w:p>
        </w:tc>
      </w:tr>
      <w:tr w:rsidR="00E30472">
        <w:tblPrEx>
          <w:tblCellMar>
            <w:top w:w="0" w:type="dxa"/>
            <w:left w:w="0" w:type="dxa"/>
            <w:bottom w:w="0" w:type="dxa"/>
            <w:right w:w="0" w:type="dxa"/>
          </w:tblCellMar>
        </w:tblPrEx>
        <w:trPr>
          <w:trHeight w:hRule="exact" w:val="221"/>
          <w:jc w:val="center"/>
        </w:trPr>
        <w:tc>
          <w:tcPr>
            <w:tcW w:w="1262" w:type="dxa"/>
            <w:tcBorders>
              <w:top w:val="single" w:sz="4" w:space="0" w:color="auto"/>
              <w:left w:val="single" w:sz="4" w:space="0" w:color="auto"/>
              <w:bottom w:val="nil"/>
              <w:right w:val="nil"/>
            </w:tcBorders>
            <w:shd w:val="clear" w:color="auto" w:fill="FFFFFF"/>
          </w:tcPr>
          <w:p w:rsidR="00E30472" w:rsidRDefault="00E30472">
            <w:pPr>
              <w:framePr w:w="9816" w:wrap="notBeside" w:vAnchor="text" w:hAnchor="text" w:xAlign="center" w:y="1"/>
              <w:rPr>
                <w:color w:val="auto"/>
                <w:sz w:val="10"/>
                <w:szCs w:val="10"/>
              </w:rPr>
            </w:pPr>
          </w:p>
        </w:tc>
        <w:tc>
          <w:tcPr>
            <w:tcW w:w="8554" w:type="dxa"/>
            <w:tcBorders>
              <w:top w:val="single" w:sz="4" w:space="0" w:color="auto"/>
              <w:left w:val="single" w:sz="4" w:space="0" w:color="auto"/>
              <w:bottom w:val="nil"/>
              <w:right w:val="single" w:sz="4" w:space="0" w:color="auto"/>
            </w:tcBorders>
            <w:shd w:val="clear" w:color="auto" w:fill="FFFFFF"/>
          </w:tcPr>
          <w:p w:rsidR="00E30472" w:rsidRDefault="00E30472">
            <w:pPr>
              <w:framePr w:w="9816" w:wrap="notBeside" w:vAnchor="text" w:hAnchor="text" w:xAlign="center" w:y="1"/>
              <w:rPr>
                <w:color w:val="auto"/>
                <w:sz w:val="10"/>
                <w:szCs w:val="10"/>
              </w:rPr>
            </w:pPr>
          </w:p>
        </w:tc>
      </w:tr>
      <w:tr w:rsidR="00E30472">
        <w:tblPrEx>
          <w:tblCellMar>
            <w:top w:w="0" w:type="dxa"/>
            <w:left w:w="0" w:type="dxa"/>
            <w:bottom w:w="0" w:type="dxa"/>
            <w:right w:w="0" w:type="dxa"/>
          </w:tblCellMar>
        </w:tblPrEx>
        <w:trPr>
          <w:trHeight w:hRule="exact" w:val="413"/>
          <w:jc w:val="center"/>
        </w:trPr>
        <w:tc>
          <w:tcPr>
            <w:tcW w:w="1262" w:type="dxa"/>
            <w:tcBorders>
              <w:top w:val="single" w:sz="4" w:space="0" w:color="auto"/>
              <w:left w:val="single" w:sz="4" w:space="0" w:color="auto"/>
              <w:bottom w:val="nil"/>
              <w:right w:val="nil"/>
            </w:tcBorders>
            <w:shd w:val="clear" w:color="auto" w:fill="FFFFFF"/>
            <w:vAlign w:val="center"/>
          </w:tcPr>
          <w:p w:rsidR="00E30472" w:rsidRDefault="00E30472">
            <w:pPr>
              <w:pStyle w:val="21"/>
              <w:framePr w:w="9816" w:wrap="notBeside" w:vAnchor="text" w:hAnchor="text" w:xAlign="center" w:y="1"/>
              <w:shd w:val="clear" w:color="auto" w:fill="auto"/>
              <w:spacing w:before="0" w:line="170" w:lineRule="exact"/>
              <w:ind w:firstLine="0"/>
              <w:jc w:val="left"/>
            </w:pPr>
            <w:r>
              <w:rPr>
                <w:rStyle w:val="285"/>
                <w:color w:val="000000"/>
              </w:rPr>
              <w:t>2</w:t>
            </w:r>
          </w:p>
        </w:tc>
        <w:tc>
          <w:tcPr>
            <w:tcW w:w="8554" w:type="dxa"/>
            <w:tcBorders>
              <w:top w:val="single" w:sz="4" w:space="0" w:color="auto"/>
              <w:left w:val="single" w:sz="4" w:space="0" w:color="auto"/>
              <w:bottom w:val="nil"/>
              <w:right w:val="single" w:sz="4" w:space="0" w:color="auto"/>
            </w:tcBorders>
            <w:shd w:val="clear" w:color="auto" w:fill="FFFFFF"/>
            <w:vAlign w:val="bottom"/>
          </w:tcPr>
          <w:p w:rsidR="00E30472" w:rsidRDefault="00E30472">
            <w:pPr>
              <w:pStyle w:val="21"/>
              <w:framePr w:w="9816" w:wrap="notBeside" w:vAnchor="text" w:hAnchor="text" w:xAlign="center" w:y="1"/>
              <w:shd w:val="clear" w:color="auto" w:fill="auto"/>
              <w:spacing w:before="0" w:line="206" w:lineRule="exact"/>
              <w:ind w:firstLine="0"/>
            </w:pPr>
            <w:r>
              <w:rPr>
                <w:rStyle w:val="285"/>
                <w:color w:val="000000"/>
              </w:rPr>
              <w:t xml:space="preserve">ИНН </w:t>
            </w:r>
            <w:r>
              <w:rPr>
                <w:rStyle w:val="287"/>
                <w:color w:val="000000"/>
              </w:rPr>
              <w:t xml:space="preserve">или </w:t>
            </w:r>
            <w:r>
              <w:rPr>
                <w:rStyle w:val="286"/>
                <w:color w:val="000000"/>
              </w:rPr>
              <w:t xml:space="preserve">реквизиты документа, удостоверяющего личность (наименование, серия, </w:t>
            </w:r>
            <w:r>
              <w:rPr>
                <w:rStyle w:val="287"/>
                <w:color w:val="000000"/>
              </w:rPr>
              <w:t xml:space="preserve">номер, кем </w:t>
            </w:r>
            <w:r>
              <w:rPr>
                <w:rStyle w:val="285"/>
                <w:color w:val="000000"/>
              </w:rPr>
              <w:t xml:space="preserve">и </w:t>
            </w:r>
            <w:r>
              <w:rPr>
                <w:rStyle w:val="286"/>
                <w:color w:val="000000"/>
              </w:rPr>
              <w:t xml:space="preserve">когда выдан)/документы о регистрации юридического лица, </w:t>
            </w:r>
            <w:r>
              <w:rPr>
                <w:rStyle w:val="285"/>
                <w:color w:val="000000"/>
              </w:rPr>
              <w:t xml:space="preserve">ИНН, </w:t>
            </w:r>
            <w:r>
              <w:rPr>
                <w:rStyle w:val="286"/>
                <w:color w:val="000000"/>
              </w:rPr>
              <w:t>ОКПО)</w:t>
            </w:r>
          </w:p>
        </w:tc>
      </w:tr>
      <w:tr w:rsidR="00E30472">
        <w:tblPrEx>
          <w:tblCellMar>
            <w:top w:w="0" w:type="dxa"/>
            <w:left w:w="0" w:type="dxa"/>
            <w:bottom w:w="0" w:type="dxa"/>
            <w:right w:w="0" w:type="dxa"/>
          </w:tblCellMar>
        </w:tblPrEx>
        <w:trPr>
          <w:trHeight w:hRule="exact" w:val="226"/>
          <w:jc w:val="center"/>
        </w:trPr>
        <w:tc>
          <w:tcPr>
            <w:tcW w:w="1262" w:type="dxa"/>
            <w:tcBorders>
              <w:top w:val="single" w:sz="4" w:space="0" w:color="auto"/>
              <w:left w:val="single" w:sz="4" w:space="0" w:color="auto"/>
              <w:bottom w:val="nil"/>
              <w:right w:val="nil"/>
            </w:tcBorders>
            <w:shd w:val="clear" w:color="auto" w:fill="FFFFFF"/>
          </w:tcPr>
          <w:p w:rsidR="00E30472" w:rsidRDefault="00E30472">
            <w:pPr>
              <w:framePr w:w="9816" w:wrap="notBeside" w:vAnchor="text" w:hAnchor="text" w:xAlign="center" w:y="1"/>
              <w:rPr>
                <w:color w:val="auto"/>
                <w:sz w:val="10"/>
                <w:szCs w:val="10"/>
              </w:rPr>
            </w:pPr>
          </w:p>
        </w:tc>
        <w:tc>
          <w:tcPr>
            <w:tcW w:w="8554" w:type="dxa"/>
            <w:tcBorders>
              <w:top w:val="single" w:sz="4" w:space="0" w:color="auto"/>
              <w:left w:val="single" w:sz="4" w:space="0" w:color="auto"/>
              <w:bottom w:val="nil"/>
              <w:right w:val="single" w:sz="4" w:space="0" w:color="auto"/>
            </w:tcBorders>
            <w:shd w:val="clear" w:color="auto" w:fill="FFFFFF"/>
          </w:tcPr>
          <w:p w:rsidR="00E30472" w:rsidRDefault="00E30472">
            <w:pPr>
              <w:framePr w:w="9816" w:wrap="notBeside" w:vAnchor="text" w:hAnchor="text" w:xAlign="center" w:y="1"/>
              <w:rPr>
                <w:color w:val="auto"/>
                <w:sz w:val="10"/>
                <w:szCs w:val="10"/>
              </w:rPr>
            </w:pPr>
          </w:p>
        </w:tc>
      </w:tr>
      <w:tr w:rsidR="00E30472">
        <w:tblPrEx>
          <w:tblCellMar>
            <w:top w:w="0" w:type="dxa"/>
            <w:left w:w="0" w:type="dxa"/>
            <w:bottom w:w="0" w:type="dxa"/>
            <w:right w:w="0" w:type="dxa"/>
          </w:tblCellMar>
        </w:tblPrEx>
        <w:trPr>
          <w:trHeight w:hRule="exact" w:val="216"/>
          <w:jc w:val="center"/>
        </w:trPr>
        <w:tc>
          <w:tcPr>
            <w:tcW w:w="1262" w:type="dxa"/>
            <w:tcBorders>
              <w:top w:val="single" w:sz="4" w:space="0" w:color="auto"/>
              <w:left w:val="single" w:sz="4" w:space="0" w:color="auto"/>
              <w:bottom w:val="nil"/>
              <w:right w:val="nil"/>
            </w:tcBorders>
            <w:shd w:val="clear" w:color="auto" w:fill="FFFFFF"/>
          </w:tcPr>
          <w:p w:rsidR="00E30472" w:rsidRDefault="00E30472">
            <w:pPr>
              <w:framePr w:w="9816" w:wrap="notBeside" w:vAnchor="text" w:hAnchor="text" w:xAlign="center" w:y="1"/>
              <w:rPr>
                <w:color w:val="auto"/>
                <w:sz w:val="10"/>
                <w:szCs w:val="10"/>
              </w:rPr>
            </w:pPr>
          </w:p>
        </w:tc>
        <w:tc>
          <w:tcPr>
            <w:tcW w:w="8554" w:type="dxa"/>
            <w:tcBorders>
              <w:top w:val="single" w:sz="4" w:space="0" w:color="auto"/>
              <w:left w:val="single" w:sz="4" w:space="0" w:color="auto"/>
              <w:bottom w:val="nil"/>
              <w:right w:val="single" w:sz="4" w:space="0" w:color="auto"/>
            </w:tcBorders>
            <w:shd w:val="clear" w:color="auto" w:fill="FFFFFF"/>
          </w:tcPr>
          <w:p w:rsidR="00E30472" w:rsidRDefault="00E30472">
            <w:pPr>
              <w:framePr w:w="9816" w:wrap="notBeside" w:vAnchor="text" w:hAnchor="text" w:xAlign="center" w:y="1"/>
              <w:rPr>
                <w:color w:val="auto"/>
                <w:sz w:val="10"/>
                <w:szCs w:val="10"/>
              </w:rPr>
            </w:pPr>
          </w:p>
        </w:tc>
      </w:tr>
      <w:tr w:rsidR="00E30472">
        <w:tblPrEx>
          <w:tblCellMar>
            <w:top w:w="0" w:type="dxa"/>
            <w:left w:w="0" w:type="dxa"/>
            <w:bottom w:w="0" w:type="dxa"/>
            <w:right w:w="0" w:type="dxa"/>
          </w:tblCellMar>
        </w:tblPrEx>
        <w:trPr>
          <w:trHeight w:hRule="exact" w:val="629"/>
          <w:jc w:val="center"/>
        </w:trPr>
        <w:tc>
          <w:tcPr>
            <w:tcW w:w="1262" w:type="dxa"/>
            <w:tcBorders>
              <w:top w:val="single" w:sz="4" w:space="0" w:color="auto"/>
              <w:left w:val="single" w:sz="4" w:space="0" w:color="auto"/>
              <w:bottom w:val="nil"/>
              <w:right w:val="nil"/>
            </w:tcBorders>
            <w:shd w:val="clear" w:color="auto" w:fill="FFFFFF"/>
          </w:tcPr>
          <w:p w:rsidR="00E30472" w:rsidRDefault="00E30472">
            <w:pPr>
              <w:pStyle w:val="21"/>
              <w:framePr w:w="9816" w:wrap="notBeside" w:vAnchor="text" w:hAnchor="text" w:xAlign="center" w:y="1"/>
              <w:shd w:val="clear" w:color="auto" w:fill="auto"/>
              <w:spacing w:before="0" w:line="170" w:lineRule="exact"/>
              <w:ind w:firstLine="0"/>
              <w:jc w:val="left"/>
            </w:pPr>
            <w:r>
              <w:rPr>
                <w:rStyle w:val="285"/>
                <w:color w:val="000000"/>
              </w:rPr>
              <w:t>3</w:t>
            </w:r>
          </w:p>
        </w:tc>
        <w:tc>
          <w:tcPr>
            <w:tcW w:w="8554" w:type="dxa"/>
            <w:tcBorders>
              <w:top w:val="single" w:sz="4" w:space="0" w:color="auto"/>
              <w:left w:val="single" w:sz="4" w:space="0" w:color="auto"/>
              <w:bottom w:val="nil"/>
              <w:right w:val="single" w:sz="4" w:space="0" w:color="auto"/>
            </w:tcBorders>
            <w:shd w:val="clear" w:color="auto" w:fill="FFFFFF"/>
            <w:vAlign w:val="bottom"/>
          </w:tcPr>
          <w:p w:rsidR="00E30472" w:rsidRDefault="00E30472">
            <w:pPr>
              <w:pStyle w:val="21"/>
              <w:framePr w:w="9816" w:wrap="notBeside" w:vAnchor="text" w:hAnchor="text" w:xAlign="center" w:y="1"/>
              <w:shd w:val="clear" w:color="auto" w:fill="auto"/>
              <w:spacing w:before="0" w:line="206" w:lineRule="exact"/>
              <w:ind w:firstLine="0"/>
            </w:pPr>
            <w:r>
              <w:rPr>
                <w:rStyle w:val="286"/>
                <w:color w:val="000000"/>
              </w:rPr>
              <w:t xml:space="preserve">Адрес постоянного места жительства или преимущественного пребывания (область, город, улица, дом, корпус, квартира, в случае временной регистрации указать также и </w:t>
            </w:r>
            <w:r>
              <w:rPr>
                <w:rStyle w:val="285"/>
                <w:color w:val="000000"/>
              </w:rPr>
              <w:t xml:space="preserve">его </w:t>
            </w:r>
            <w:r>
              <w:rPr>
                <w:rStyle w:val="286"/>
                <w:color w:val="000000"/>
              </w:rPr>
              <w:t xml:space="preserve">полный адрес) </w:t>
            </w:r>
            <w:r>
              <w:rPr>
                <w:rStyle w:val="283"/>
                <w:color w:val="000000"/>
              </w:rPr>
              <w:t xml:space="preserve">/ </w:t>
            </w:r>
            <w:r>
              <w:rPr>
                <w:rStyle w:val="286"/>
                <w:color w:val="000000"/>
              </w:rPr>
              <w:t xml:space="preserve">юридический </w:t>
            </w:r>
            <w:r>
              <w:rPr>
                <w:rStyle w:val="285"/>
                <w:color w:val="000000"/>
              </w:rPr>
              <w:t xml:space="preserve">и </w:t>
            </w:r>
            <w:r>
              <w:rPr>
                <w:rStyle w:val="286"/>
                <w:color w:val="000000"/>
              </w:rPr>
              <w:t>фактический адреса</w:t>
            </w:r>
          </w:p>
        </w:tc>
      </w:tr>
      <w:tr w:rsidR="00E30472">
        <w:tblPrEx>
          <w:tblCellMar>
            <w:top w:w="0" w:type="dxa"/>
            <w:left w:w="0" w:type="dxa"/>
            <w:bottom w:w="0" w:type="dxa"/>
            <w:right w:w="0" w:type="dxa"/>
          </w:tblCellMar>
        </w:tblPrEx>
        <w:trPr>
          <w:trHeight w:hRule="exact" w:val="221"/>
          <w:jc w:val="center"/>
        </w:trPr>
        <w:tc>
          <w:tcPr>
            <w:tcW w:w="1262" w:type="dxa"/>
            <w:tcBorders>
              <w:top w:val="single" w:sz="4" w:space="0" w:color="auto"/>
              <w:left w:val="single" w:sz="4" w:space="0" w:color="auto"/>
              <w:bottom w:val="nil"/>
              <w:right w:val="nil"/>
            </w:tcBorders>
            <w:shd w:val="clear" w:color="auto" w:fill="FFFFFF"/>
          </w:tcPr>
          <w:p w:rsidR="00E30472" w:rsidRDefault="00E30472">
            <w:pPr>
              <w:framePr w:w="9816" w:wrap="notBeside" w:vAnchor="text" w:hAnchor="text" w:xAlign="center" w:y="1"/>
              <w:rPr>
                <w:color w:val="auto"/>
                <w:sz w:val="10"/>
                <w:szCs w:val="10"/>
              </w:rPr>
            </w:pPr>
          </w:p>
        </w:tc>
        <w:tc>
          <w:tcPr>
            <w:tcW w:w="8554" w:type="dxa"/>
            <w:tcBorders>
              <w:top w:val="single" w:sz="4" w:space="0" w:color="auto"/>
              <w:left w:val="single" w:sz="4" w:space="0" w:color="auto"/>
              <w:bottom w:val="nil"/>
              <w:right w:val="single" w:sz="4" w:space="0" w:color="auto"/>
            </w:tcBorders>
            <w:shd w:val="clear" w:color="auto" w:fill="FFFFFF"/>
          </w:tcPr>
          <w:p w:rsidR="00E30472" w:rsidRDefault="00E30472">
            <w:pPr>
              <w:framePr w:w="9816" w:wrap="notBeside" w:vAnchor="text" w:hAnchor="text" w:xAlign="center" w:y="1"/>
              <w:rPr>
                <w:color w:val="auto"/>
                <w:sz w:val="10"/>
                <w:szCs w:val="10"/>
              </w:rPr>
            </w:pPr>
          </w:p>
        </w:tc>
      </w:tr>
      <w:tr w:rsidR="00E30472">
        <w:tblPrEx>
          <w:tblCellMar>
            <w:top w:w="0" w:type="dxa"/>
            <w:left w:w="0" w:type="dxa"/>
            <w:bottom w:w="0" w:type="dxa"/>
            <w:right w:w="0" w:type="dxa"/>
          </w:tblCellMar>
        </w:tblPrEx>
        <w:trPr>
          <w:trHeight w:hRule="exact" w:val="221"/>
          <w:jc w:val="center"/>
        </w:trPr>
        <w:tc>
          <w:tcPr>
            <w:tcW w:w="1262" w:type="dxa"/>
            <w:tcBorders>
              <w:top w:val="single" w:sz="4" w:space="0" w:color="auto"/>
              <w:left w:val="single" w:sz="4" w:space="0" w:color="auto"/>
              <w:bottom w:val="nil"/>
              <w:right w:val="nil"/>
            </w:tcBorders>
            <w:shd w:val="clear" w:color="auto" w:fill="FFFFFF"/>
          </w:tcPr>
          <w:p w:rsidR="00E30472" w:rsidRDefault="00E30472">
            <w:pPr>
              <w:framePr w:w="9816" w:wrap="notBeside" w:vAnchor="text" w:hAnchor="text" w:xAlign="center" w:y="1"/>
              <w:rPr>
                <w:color w:val="auto"/>
                <w:sz w:val="10"/>
                <w:szCs w:val="10"/>
              </w:rPr>
            </w:pPr>
          </w:p>
        </w:tc>
        <w:tc>
          <w:tcPr>
            <w:tcW w:w="8554" w:type="dxa"/>
            <w:tcBorders>
              <w:top w:val="single" w:sz="4" w:space="0" w:color="auto"/>
              <w:left w:val="single" w:sz="4" w:space="0" w:color="auto"/>
              <w:bottom w:val="nil"/>
              <w:right w:val="single" w:sz="4" w:space="0" w:color="auto"/>
            </w:tcBorders>
            <w:shd w:val="clear" w:color="auto" w:fill="FFFFFF"/>
          </w:tcPr>
          <w:p w:rsidR="00E30472" w:rsidRDefault="00E30472">
            <w:pPr>
              <w:framePr w:w="9816" w:wrap="notBeside" w:vAnchor="text" w:hAnchor="text" w:xAlign="center" w:y="1"/>
              <w:rPr>
                <w:color w:val="auto"/>
                <w:sz w:val="10"/>
                <w:szCs w:val="10"/>
              </w:rPr>
            </w:pPr>
          </w:p>
        </w:tc>
      </w:tr>
      <w:tr w:rsidR="00E30472">
        <w:tblPrEx>
          <w:tblCellMar>
            <w:top w:w="0" w:type="dxa"/>
            <w:left w:w="0" w:type="dxa"/>
            <w:bottom w:w="0" w:type="dxa"/>
            <w:right w:w="0" w:type="dxa"/>
          </w:tblCellMar>
        </w:tblPrEx>
        <w:trPr>
          <w:trHeight w:hRule="exact" w:val="413"/>
          <w:jc w:val="center"/>
        </w:trPr>
        <w:tc>
          <w:tcPr>
            <w:tcW w:w="1262" w:type="dxa"/>
            <w:tcBorders>
              <w:top w:val="single" w:sz="4" w:space="0" w:color="auto"/>
              <w:left w:val="single" w:sz="4" w:space="0" w:color="auto"/>
              <w:bottom w:val="nil"/>
              <w:right w:val="nil"/>
            </w:tcBorders>
            <w:shd w:val="clear" w:color="auto" w:fill="FFFFFF"/>
          </w:tcPr>
          <w:p w:rsidR="00E30472" w:rsidRDefault="00E30472">
            <w:pPr>
              <w:pStyle w:val="21"/>
              <w:framePr w:w="9816" w:wrap="notBeside" w:vAnchor="text" w:hAnchor="text" w:xAlign="center" w:y="1"/>
              <w:shd w:val="clear" w:color="auto" w:fill="auto"/>
              <w:spacing w:before="0" w:line="170" w:lineRule="exact"/>
              <w:ind w:firstLine="0"/>
              <w:jc w:val="left"/>
            </w:pPr>
            <w:r>
              <w:rPr>
                <w:rStyle w:val="282"/>
                <w:color w:val="000000"/>
              </w:rPr>
              <w:t>4</w:t>
            </w:r>
          </w:p>
        </w:tc>
        <w:tc>
          <w:tcPr>
            <w:tcW w:w="8554" w:type="dxa"/>
            <w:tcBorders>
              <w:top w:val="single" w:sz="4" w:space="0" w:color="auto"/>
              <w:left w:val="single" w:sz="4" w:space="0" w:color="auto"/>
              <w:bottom w:val="nil"/>
              <w:right w:val="single" w:sz="4" w:space="0" w:color="auto"/>
            </w:tcBorders>
            <w:shd w:val="clear" w:color="auto" w:fill="FFFFFF"/>
            <w:vAlign w:val="bottom"/>
          </w:tcPr>
          <w:p w:rsidR="00E30472" w:rsidRDefault="00E30472">
            <w:pPr>
              <w:pStyle w:val="21"/>
              <w:framePr w:w="9816" w:wrap="notBeside" w:vAnchor="text" w:hAnchor="text" w:xAlign="center" w:y="1"/>
              <w:shd w:val="clear" w:color="auto" w:fill="auto"/>
              <w:spacing w:before="0" w:line="206" w:lineRule="exact"/>
              <w:ind w:firstLine="0"/>
            </w:pPr>
            <w:r>
              <w:rPr>
                <w:rStyle w:val="281"/>
                <w:color w:val="000000"/>
              </w:rPr>
              <w:t>ФИО.</w:t>
            </w:r>
            <w:r>
              <w:rPr>
                <w:rStyle w:val="286"/>
                <w:color w:val="000000"/>
              </w:rPr>
              <w:t xml:space="preserve"> уполномоченного представителя, реквизиты документа, удостоверяющего личность (наименование, серия, номер, кем </w:t>
            </w:r>
            <w:r>
              <w:rPr>
                <w:rStyle w:val="285"/>
                <w:color w:val="000000"/>
              </w:rPr>
              <w:t xml:space="preserve">и </w:t>
            </w:r>
            <w:r>
              <w:rPr>
                <w:rStyle w:val="286"/>
                <w:color w:val="000000"/>
              </w:rPr>
              <w:t>когда выдай)</w:t>
            </w:r>
          </w:p>
        </w:tc>
      </w:tr>
      <w:tr w:rsidR="00E30472">
        <w:tblPrEx>
          <w:tblCellMar>
            <w:top w:w="0" w:type="dxa"/>
            <w:left w:w="0" w:type="dxa"/>
            <w:bottom w:w="0" w:type="dxa"/>
            <w:right w:w="0" w:type="dxa"/>
          </w:tblCellMar>
        </w:tblPrEx>
        <w:trPr>
          <w:trHeight w:hRule="exact" w:val="221"/>
          <w:jc w:val="center"/>
        </w:trPr>
        <w:tc>
          <w:tcPr>
            <w:tcW w:w="1262" w:type="dxa"/>
            <w:tcBorders>
              <w:top w:val="single" w:sz="4" w:space="0" w:color="auto"/>
              <w:left w:val="single" w:sz="4" w:space="0" w:color="auto"/>
              <w:bottom w:val="nil"/>
              <w:right w:val="nil"/>
            </w:tcBorders>
            <w:shd w:val="clear" w:color="auto" w:fill="FFFFFF"/>
          </w:tcPr>
          <w:p w:rsidR="00E30472" w:rsidRDefault="00E30472">
            <w:pPr>
              <w:framePr w:w="9816" w:wrap="notBeside" w:vAnchor="text" w:hAnchor="text" w:xAlign="center" w:y="1"/>
              <w:rPr>
                <w:color w:val="auto"/>
                <w:sz w:val="10"/>
                <w:szCs w:val="10"/>
              </w:rPr>
            </w:pPr>
          </w:p>
        </w:tc>
        <w:tc>
          <w:tcPr>
            <w:tcW w:w="8554" w:type="dxa"/>
            <w:tcBorders>
              <w:top w:val="single" w:sz="4" w:space="0" w:color="auto"/>
              <w:left w:val="single" w:sz="4" w:space="0" w:color="auto"/>
              <w:bottom w:val="nil"/>
              <w:right w:val="single" w:sz="4" w:space="0" w:color="auto"/>
            </w:tcBorders>
            <w:shd w:val="clear" w:color="auto" w:fill="FFFFFF"/>
          </w:tcPr>
          <w:p w:rsidR="00E30472" w:rsidRDefault="00E30472">
            <w:pPr>
              <w:framePr w:w="9816" w:wrap="notBeside" w:vAnchor="text" w:hAnchor="text" w:xAlign="center" w:y="1"/>
              <w:rPr>
                <w:color w:val="auto"/>
                <w:sz w:val="10"/>
                <w:szCs w:val="10"/>
              </w:rPr>
            </w:pPr>
          </w:p>
        </w:tc>
      </w:tr>
      <w:tr w:rsidR="00E30472">
        <w:tblPrEx>
          <w:tblCellMar>
            <w:top w:w="0" w:type="dxa"/>
            <w:left w:w="0" w:type="dxa"/>
            <w:bottom w:w="0" w:type="dxa"/>
            <w:right w:w="0" w:type="dxa"/>
          </w:tblCellMar>
        </w:tblPrEx>
        <w:trPr>
          <w:trHeight w:hRule="exact" w:val="216"/>
          <w:jc w:val="center"/>
        </w:trPr>
        <w:tc>
          <w:tcPr>
            <w:tcW w:w="1262" w:type="dxa"/>
            <w:tcBorders>
              <w:top w:val="single" w:sz="4" w:space="0" w:color="auto"/>
              <w:left w:val="single" w:sz="4" w:space="0" w:color="auto"/>
              <w:bottom w:val="nil"/>
              <w:right w:val="nil"/>
            </w:tcBorders>
            <w:shd w:val="clear" w:color="auto" w:fill="FFFFFF"/>
          </w:tcPr>
          <w:p w:rsidR="00E30472" w:rsidRDefault="00E30472">
            <w:pPr>
              <w:framePr w:w="9816" w:wrap="notBeside" w:vAnchor="text" w:hAnchor="text" w:xAlign="center" w:y="1"/>
              <w:rPr>
                <w:color w:val="auto"/>
                <w:sz w:val="10"/>
                <w:szCs w:val="10"/>
              </w:rPr>
            </w:pPr>
          </w:p>
        </w:tc>
        <w:tc>
          <w:tcPr>
            <w:tcW w:w="8554" w:type="dxa"/>
            <w:tcBorders>
              <w:top w:val="single" w:sz="4" w:space="0" w:color="auto"/>
              <w:left w:val="single" w:sz="4" w:space="0" w:color="auto"/>
              <w:bottom w:val="nil"/>
              <w:right w:val="single" w:sz="4" w:space="0" w:color="auto"/>
            </w:tcBorders>
            <w:shd w:val="clear" w:color="auto" w:fill="FFFFFF"/>
          </w:tcPr>
          <w:p w:rsidR="00E30472" w:rsidRDefault="00E30472">
            <w:pPr>
              <w:framePr w:w="9816" w:wrap="notBeside" w:vAnchor="text" w:hAnchor="text" w:xAlign="center" w:y="1"/>
              <w:rPr>
                <w:color w:val="auto"/>
                <w:sz w:val="10"/>
                <w:szCs w:val="10"/>
              </w:rPr>
            </w:pPr>
          </w:p>
        </w:tc>
      </w:tr>
      <w:tr w:rsidR="00E30472">
        <w:tblPrEx>
          <w:tblCellMar>
            <w:top w:w="0" w:type="dxa"/>
            <w:left w:w="0" w:type="dxa"/>
            <w:bottom w:w="0" w:type="dxa"/>
            <w:right w:w="0" w:type="dxa"/>
          </w:tblCellMar>
        </w:tblPrEx>
        <w:trPr>
          <w:trHeight w:hRule="exact" w:val="221"/>
          <w:jc w:val="center"/>
        </w:trPr>
        <w:tc>
          <w:tcPr>
            <w:tcW w:w="1262" w:type="dxa"/>
            <w:tcBorders>
              <w:top w:val="single" w:sz="4" w:space="0" w:color="auto"/>
              <w:left w:val="single" w:sz="4" w:space="0" w:color="auto"/>
              <w:bottom w:val="nil"/>
              <w:right w:val="nil"/>
            </w:tcBorders>
            <w:shd w:val="clear" w:color="auto" w:fill="FFFFFF"/>
          </w:tcPr>
          <w:p w:rsidR="00E30472" w:rsidRDefault="00E30472">
            <w:pPr>
              <w:pStyle w:val="21"/>
              <w:framePr w:w="9816" w:wrap="notBeside" w:vAnchor="text" w:hAnchor="text" w:xAlign="center" w:y="1"/>
              <w:shd w:val="clear" w:color="auto" w:fill="auto"/>
              <w:spacing w:before="0" w:line="170" w:lineRule="exact"/>
              <w:ind w:firstLine="0"/>
              <w:jc w:val="left"/>
            </w:pPr>
            <w:r>
              <w:rPr>
                <w:rStyle w:val="282"/>
                <w:color w:val="000000"/>
              </w:rPr>
              <w:t>5</w:t>
            </w:r>
          </w:p>
        </w:tc>
        <w:tc>
          <w:tcPr>
            <w:tcW w:w="8554" w:type="dxa"/>
            <w:tcBorders>
              <w:top w:val="single" w:sz="4" w:space="0" w:color="auto"/>
              <w:left w:val="single" w:sz="4" w:space="0" w:color="auto"/>
              <w:bottom w:val="nil"/>
              <w:right w:val="single" w:sz="4" w:space="0" w:color="auto"/>
            </w:tcBorders>
            <w:shd w:val="clear" w:color="auto" w:fill="FFFFFF"/>
          </w:tcPr>
          <w:p w:rsidR="00E30472" w:rsidRDefault="00E30472">
            <w:pPr>
              <w:pStyle w:val="21"/>
              <w:framePr w:w="9816" w:wrap="notBeside" w:vAnchor="text" w:hAnchor="text" w:xAlign="center" w:y="1"/>
              <w:shd w:val="clear" w:color="auto" w:fill="auto"/>
              <w:spacing w:before="0" w:line="170" w:lineRule="exact"/>
              <w:ind w:firstLine="0"/>
            </w:pPr>
            <w:r>
              <w:rPr>
                <w:rStyle w:val="286"/>
                <w:color w:val="000000"/>
              </w:rPr>
              <w:t>Документ, подтверждающий полномочия доверенного липа (наименование, номер и дата)</w:t>
            </w:r>
          </w:p>
        </w:tc>
      </w:tr>
      <w:tr w:rsidR="00E30472">
        <w:tblPrEx>
          <w:tblCellMar>
            <w:top w:w="0" w:type="dxa"/>
            <w:left w:w="0" w:type="dxa"/>
            <w:bottom w:w="0" w:type="dxa"/>
            <w:right w:w="0" w:type="dxa"/>
          </w:tblCellMar>
        </w:tblPrEx>
        <w:trPr>
          <w:trHeight w:hRule="exact" w:val="216"/>
          <w:jc w:val="center"/>
        </w:trPr>
        <w:tc>
          <w:tcPr>
            <w:tcW w:w="1262" w:type="dxa"/>
            <w:tcBorders>
              <w:top w:val="single" w:sz="4" w:space="0" w:color="auto"/>
              <w:left w:val="single" w:sz="4" w:space="0" w:color="auto"/>
              <w:bottom w:val="nil"/>
              <w:right w:val="nil"/>
            </w:tcBorders>
            <w:shd w:val="clear" w:color="auto" w:fill="FFFFFF"/>
          </w:tcPr>
          <w:p w:rsidR="00E30472" w:rsidRDefault="00E30472">
            <w:pPr>
              <w:framePr w:w="9816" w:wrap="notBeside" w:vAnchor="text" w:hAnchor="text" w:xAlign="center" w:y="1"/>
              <w:rPr>
                <w:color w:val="auto"/>
                <w:sz w:val="10"/>
                <w:szCs w:val="10"/>
              </w:rPr>
            </w:pPr>
          </w:p>
        </w:tc>
        <w:tc>
          <w:tcPr>
            <w:tcW w:w="8554" w:type="dxa"/>
            <w:tcBorders>
              <w:top w:val="single" w:sz="4" w:space="0" w:color="auto"/>
              <w:left w:val="single" w:sz="4" w:space="0" w:color="auto"/>
              <w:bottom w:val="nil"/>
              <w:right w:val="single" w:sz="4" w:space="0" w:color="auto"/>
            </w:tcBorders>
            <w:shd w:val="clear" w:color="auto" w:fill="FFFFFF"/>
          </w:tcPr>
          <w:p w:rsidR="00E30472" w:rsidRDefault="00E30472">
            <w:pPr>
              <w:framePr w:w="9816" w:wrap="notBeside" w:vAnchor="text" w:hAnchor="text" w:xAlign="center" w:y="1"/>
              <w:rPr>
                <w:color w:val="auto"/>
                <w:sz w:val="10"/>
                <w:szCs w:val="10"/>
              </w:rPr>
            </w:pPr>
          </w:p>
        </w:tc>
      </w:tr>
      <w:tr w:rsidR="00E30472">
        <w:tblPrEx>
          <w:tblCellMar>
            <w:top w:w="0" w:type="dxa"/>
            <w:left w:w="0" w:type="dxa"/>
            <w:bottom w:w="0" w:type="dxa"/>
            <w:right w:w="0" w:type="dxa"/>
          </w:tblCellMar>
        </w:tblPrEx>
        <w:trPr>
          <w:trHeight w:hRule="exact" w:val="216"/>
          <w:jc w:val="center"/>
        </w:trPr>
        <w:tc>
          <w:tcPr>
            <w:tcW w:w="1262" w:type="dxa"/>
            <w:tcBorders>
              <w:top w:val="single" w:sz="4" w:space="0" w:color="auto"/>
              <w:left w:val="single" w:sz="4" w:space="0" w:color="auto"/>
              <w:bottom w:val="nil"/>
              <w:right w:val="nil"/>
            </w:tcBorders>
            <w:shd w:val="clear" w:color="auto" w:fill="FFFFFF"/>
            <w:vAlign w:val="center"/>
          </w:tcPr>
          <w:p w:rsidR="00E30472" w:rsidRDefault="00E30472">
            <w:pPr>
              <w:pStyle w:val="21"/>
              <w:framePr w:w="9816" w:wrap="notBeside" w:vAnchor="text" w:hAnchor="text" w:xAlign="center" w:y="1"/>
              <w:shd w:val="clear" w:color="auto" w:fill="auto"/>
              <w:spacing w:before="0" w:line="170" w:lineRule="exact"/>
              <w:ind w:firstLine="0"/>
              <w:jc w:val="left"/>
            </w:pPr>
            <w:r>
              <w:rPr>
                <w:rStyle w:val="282"/>
                <w:color w:val="000000"/>
              </w:rPr>
              <w:t>6</w:t>
            </w:r>
          </w:p>
        </w:tc>
        <w:tc>
          <w:tcPr>
            <w:tcW w:w="8554" w:type="dxa"/>
            <w:tcBorders>
              <w:top w:val="single" w:sz="4" w:space="0" w:color="auto"/>
              <w:left w:val="single" w:sz="4" w:space="0" w:color="auto"/>
              <w:bottom w:val="nil"/>
              <w:right w:val="single" w:sz="4" w:space="0" w:color="auto"/>
            </w:tcBorders>
            <w:shd w:val="clear" w:color="auto" w:fill="FFFFFF"/>
            <w:vAlign w:val="bottom"/>
          </w:tcPr>
          <w:p w:rsidR="00E30472" w:rsidRDefault="00E30472">
            <w:pPr>
              <w:pStyle w:val="21"/>
              <w:framePr w:w="9816" w:wrap="notBeside" w:vAnchor="text" w:hAnchor="text" w:xAlign="center" w:y="1"/>
              <w:shd w:val="clear" w:color="auto" w:fill="auto"/>
              <w:spacing w:before="0" w:line="170" w:lineRule="exact"/>
              <w:ind w:firstLine="0"/>
            </w:pPr>
            <w:r>
              <w:rPr>
                <w:rStyle w:val="286"/>
                <w:color w:val="000000"/>
              </w:rPr>
              <w:t>Контактный телефон</w:t>
            </w:r>
          </w:p>
        </w:tc>
      </w:tr>
      <w:tr w:rsidR="00E30472">
        <w:tblPrEx>
          <w:tblCellMar>
            <w:top w:w="0" w:type="dxa"/>
            <w:left w:w="0" w:type="dxa"/>
            <w:bottom w:w="0" w:type="dxa"/>
            <w:right w:w="0" w:type="dxa"/>
          </w:tblCellMar>
        </w:tblPrEx>
        <w:trPr>
          <w:trHeight w:hRule="exact" w:val="226"/>
          <w:jc w:val="center"/>
        </w:trPr>
        <w:tc>
          <w:tcPr>
            <w:tcW w:w="1262" w:type="dxa"/>
            <w:tcBorders>
              <w:top w:val="single" w:sz="4" w:space="0" w:color="auto"/>
              <w:left w:val="single" w:sz="4" w:space="0" w:color="auto"/>
              <w:bottom w:val="single" w:sz="4" w:space="0" w:color="auto"/>
              <w:right w:val="nil"/>
            </w:tcBorders>
            <w:shd w:val="clear" w:color="auto" w:fill="FFFFFF"/>
          </w:tcPr>
          <w:p w:rsidR="00E30472" w:rsidRDefault="00E30472">
            <w:pPr>
              <w:framePr w:w="9816" w:wrap="notBeside" w:vAnchor="text" w:hAnchor="text" w:xAlign="center" w:y="1"/>
              <w:rPr>
                <w:color w:val="auto"/>
                <w:sz w:val="10"/>
                <w:szCs w:val="10"/>
              </w:rPr>
            </w:pPr>
          </w:p>
        </w:tc>
        <w:tc>
          <w:tcPr>
            <w:tcW w:w="8554" w:type="dxa"/>
            <w:tcBorders>
              <w:top w:val="single" w:sz="4" w:space="0" w:color="auto"/>
              <w:left w:val="single" w:sz="4" w:space="0" w:color="auto"/>
              <w:bottom w:val="single" w:sz="4" w:space="0" w:color="auto"/>
              <w:right w:val="single" w:sz="4" w:space="0" w:color="auto"/>
            </w:tcBorders>
            <w:shd w:val="clear" w:color="auto" w:fill="FFFFFF"/>
          </w:tcPr>
          <w:p w:rsidR="00E30472" w:rsidRDefault="00E30472">
            <w:pPr>
              <w:framePr w:w="9816" w:wrap="notBeside" w:vAnchor="text" w:hAnchor="text" w:xAlign="center" w:y="1"/>
              <w:rPr>
                <w:color w:val="auto"/>
                <w:sz w:val="10"/>
                <w:szCs w:val="10"/>
              </w:rPr>
            </w:pPr>
          </w:p>
        </w:tc>
      </w:tr>
    </w:tbl>
    <w:p w:rsidR="00E30472" w:rsidRDefault="00E30472">
      <w:pPr>
        <w:framePr w:w="9816" w:wrap="notBeside" w:vAnchor="text" w:hAnchor="text" w:xAlign="center" w:y="1"/>
        <w:rPr>
          <w:color w:val="auto"/>
          <w:sz w:val="2"/>
          <w:szCs w:val="2"/>
        </w:rPr>
      </w:pPr>
    </w:p>
    <w:p w:rsidR="00E30472" w:rsidRDefault="00E30472">
      <w:pPr>
        <w:rPr>
          <w:color w:val="auto"/>
          <w:sz w:val="2"/>
          <w:szCs w:val="2"/>
        </w:rPr>
      </w:pPr>
    </w:p>
    <w:tbl>
      <w:tblPr>
        <w:tblW w:w="0" w:type="auto"/>
        <w:jc w:val="center"/>
        <w:tblLayout w:type="fixed"/>
        <w:tblCellMar>
          <w:left w:w="0" w:type="dxa"/>
          <w:right w:w="0" w:type="dxa"/>
        </w:tblCellMar>
        <w:tblLook w:val="0000" w:firstRow="0" w:lastRow="0" w:firstColumn="0" w:lastColumn="0" w:noHBand="0" w:noVBand="0"/>
      </w:tblPr>
      <w:tblGrid>
        <w:gridCol w:w="8813"/>
        <w:gridCol w:w="1114"/>
      </w:tblGrid>
      <w:tr w:rsidR="00E30472">
        <w:tblPrEx>
          <w:tblCellMar>
            <w:top w:w="0" w:type="dxa"/>
            <w:left w:w="0" w:type="dxa"/>
            <w:bottom w:w="0" w:type="dxa"/>
            <w:right w:w="0" w:type="dxa"/>
          </w:tblCellMar>
        </w:tblPrEx>
        <w:trPr>
          <w:trHeight w:hRule="exact" w:val="466"/>
          <w:jc w:val="center"/>
        </w:trPr>
        <w:tc>
          <w:tcPr>
            <w:tcW w:w="8813" w:type="dxa"/>
            <w:tcBorders>
              <w:top w:val="single" w:sz="4" w:space="0" w:color="auto"/>
              <w:left w:val="single" w:sz="4" w:space="0" w:color="auto"/>
              <w:bottom w:val="nil"/>
              <w:right w:val="nil"/>
            </w:tcBorders>
            <w:shd w:val="clear" w:color="auto" w:fill="FFFFFF"/>
            <w:vAlign w:val="center"/>
          </w:tcPr>
          <w:p w:rsidR="00E30472" w:rsidRDefault="00E30472">
            <w:pPr>
              <w:pStyle w:val="21"/>
              <w:framePr w:w="9926" w:wrap="notBeside" w:vAnchor="text" w:hAnchor="text" w:xAlign="center" w:y="1"/>
              <w:shd w:val="clear" w:color="auto" w:fill="auto"/>
              <w:spacing w:before="0" w:line="170" w:lineRule="exact"/>
              <w:ind w:firstLine="0"/>
              <w:jc w:val="left"/>
            </w:pPr>
            <w:r>
              <w:rPr>
                <w:rStyle w:val="286"/>
                <w:color w:val="000000"/>
              </w:rPr>
              <w:t>Результат предоставления услуги прошу:</w:t>
            </w:r>
          </w:p>
        </w:tc>
        <w:tc>
          <w:tcPr>
            <w:tcW w:w="1114" w:type="dxa"/>
            <w:tcBorders>
              <w:top w:val="single" w:sz="4" w:space="0" w:color="auto"/>
              <w:left w:val="single" w:sz="4" w:space="0" w:color="auto"/>
              <w:bottom w:val="nil"/>
              <w:right w:val="single" w:sz="4" w:space="0" w:color="auto"/>
            </w:tcBorders>
            <w:shd w:val="clear" w:color="auto" w:fill="FFFFFF"/>
          </w:tcPr>
          <w:p w:rsidR="00E30472" w:rsidRDefault="00E30472">
            <w:pPr>
              <w:framePr w:w="9926" w:wrap="notBeside" w:vAnchor="text" w:hAnchor="text" w:xAlign="center" w:y="1"/>
              <w:rPr>
                <w:color w:val="auto"/>
                <w:sz w:val="10"/>
                <w:szCs w:val="10"/>
              </w:rPr>
            </w:pPr>
          </w:p>
        </w:tc>
      </w:tr>
      <w:tr w:rsidR="00E30472">
        <w:tblPrEx>
          <w:tblCellMar>
            <w:top w:w="0" w:type="dxa"/>
            <w:left w:w="0" w:type="dxa"/>
            <w:bottom w:w="0" w:type="dxa"/>
            <w:right w:w="0" w:type="dxa"/>
          </w:tblCellMar>
        </w:tblPrEx>
        <w:trPr>
          <w:trHeight w:hRule="exact" w:val="672"/>
          <w:jc w:val="center"/>
        </w:trPr>
        <w:tc>
          <w:tcPr>
            <w:tcW w:w="8813" w:type="dxa"/>
            <w:tcBorders>
              <w:top w:val="single" w:sz="4" w:space="0" w:color="auto"/>
              <w:left w:val="single" w:sz="4" w:space="0" w:color="auto"/>
              <w:bottom w:val="nil"/>
              <w:right w:val="nil"/>
            </w:tcBorders>
            <w:shd w:val="clear" w:color="auto" w:fill="FFFFFF"/>
            <w:vAlign w:val="center"/>
          </w:tcPr>
          <w:p w:rsidR="00E30472" w:rsidRDefault="00E30472">
            <w:pPr>
              <w:pStyle w:val="21"/>
              <w:framePr w:w="9926" w:wrap="notBeside" w:vAnchor="text" w:hAnchor="text" w:xAlign="center" w:y="1"/>
              <w:shd w:val="clear" w:color="auto" w:fill="auto"/>
              <w:spacing w:before="0" w:line="170" w:lineRule="exact"/>
              <w:ind w:firstLine="0"/>
              <w:jc w:val="left"/>
            </w:pPr>
            <w:r>
              <w:rPr>
                <w:rStyle w:val="286"/>
                <w:color w:val="000000"/>
              </w:rPr>
              <w:t>направить в форме электронного документа в Личный кабинет на ЕПГУ/РПГУ</w:t>
            </w:r>
          </w:p>
        </w:tc>
        <w:tc>
          <w:tcPr>
            <w:tcW w:w="1114" w:type="dxa"/>
            <w:tcBorders>
              <w:top w:val="single" w:sz="4" w:space="0" w:color="auto"/>
              <w:left w:val="single" w:sz="4" w:space="0" w:color="auto"/>
              <w:bottom w:val="nil"/>
              <w:right w:val="single" w:sz="4" w:space="0" w:color="auto"/>
            </w:tcBorders>
            <w:shd w:val="clear" w:color="auto" w:fill="FFFFFF"/>
          </w:tcPr>
          <w:p w:rsidR="00E30472" w:rsidRDefault="00E30472">
            <w:pPr>
              <w:framePr w:w="9926" w:wrap="notBeside" w:vAnchor="text" w:hAnchor="text" w:xAlign="center" w:y="1"/>
              <w:rPr>
                <w:color w:val="auto"/>
                <w:sz w:val="10"/>
                <w:szCs w:val="10"/>
              </w:rPr>
            </w:pPr>
          </w:p>
        </w:tc>
      </w:tr>
      <w:tr w:rsidR="00E30472">
        <w:tblPrEx>
          <w:tblCellMar>
            <w:top w:w="0" w:type="dxa"/>
            <w:left w:w="0" w:type="dxa"/>
            <w:bottom w:w="0" w:type="dxa"/>
            <w:right w:w="0" w:type="dxa"/>
          </w:tblCellMar>
        </w:tblPrEx>
        <w:trPr>
          <w:trHeight w:hRule="exact" w:val="461"/>
          <w:jc w:val="center"/>
        </w:trPr>
        <w:tc>
          <w:tcPr>
            <w:tcW w:w="9927" w:type="dxa"/>
            <w:gridSpan w:val="2"/>
            <w:tcBorders>
              <w:top w:val="single" w:sz="4" w:space="0" w:color="auto"/>
              <w:left w:val="single" w:sz="4" w:space="0" w:color="auto"/>
              <w:bottom w:val="single" w:sz="4" w:space="0" w:color="auto"/>
              <w:right w:val="single" w:sz="4" w:space="0" w:color="auto"/>
            </w:tcBorders>
            <w:shd w:val="clear" w:color="auto" w:fill="FFFFFF"/>
          </w:tcPr>
          <w:p w:rsidR="00E30472" w:rsidRDefault="00E30472">
            <w:pPr>
              <w:pStyle w:val="21"/>
              <w:framePr w:w="9926" w:wrap="notBeside" w:vAnchor="text" w:hAnchor="text" w:xAlign="center" w:y="1"/>
              <w:shd w:val="clear" w:color="auto" w:fill="auto"/>
              <w:spacing w:before="0" w:line="206" w:lineRule="exact"/>
              <w:ind w:firstLine="0"/>
              <w:jc w:val="left"/>
            </w:pPr>
            <w:r>
              <w:rPr>
                <w:rStyle w:val="286"/>
                <w:color w:val="000000"/>
              </w:rPr>
              <w:t xml:space="preserve">выдать на бумажном носителе прн личном обращении в уполномоченный орган государственной власти, </w:t>
            </w:r>
            <w:r>
              <w:rPr>
                <w:rStyle w:val="285"/>
                <w:color w:val="000000"/>
              </w:rPr>
              <w:t xml:space="preserve">орган </w:t>
            </w:r>
            <w:r>
              <w:rPr>
                <w:rStyle w:val="286"/>
                <w:color w:val="000000"/>
              </w:rPr>
              <w:t>местного самоуправления либо в МФЦ, расположенном по адресу</w:t>
            </w:r>
          </w:p>
        </w:tc>
      </w:tr>
    </w:tbl>
    <w:p w:rsidR="00E30472" w:rsidRDefault="00E30472">
      <w:pPr>
        <w:pStyle w:val="210"/>
        <w:framePr w:w="9926" w:wrap="notBeside" w:vAnchor="text" w:hAnchor="text" w:xAlign="center" w:y="1"/>
        <w:shd w:val="clear" w:color="auto" w:fill="auto"/>
        <w:spacing w:line="170" w:lineRule="exact"/>
      </w:pPr>
      <w:r>
        <w:rPr>
          <w:rStyle w:val="2a"/>
          <w:i/>
          <w:iCs/>
          <w:color w:val="000000"/>
        </w:rPr>
        <w:t>Указывается один из перечисленных способов</w:t>
      </w:r>
    </w:p>
    <w:p w:rsidR="00E30472" w:rsidRDefault="00E30472">
      <w:pPr>
        <w:framePr w:w="9926" w:wrap="notBeside" w:vAnchor="text" w:hAnchor="text" w:xAlign="center" w:y="1"/>
        <w:rPr>
          <w:color w:val="auto"/>
          <w:sz w:val="2"/>
          <w:szCs w:val="2"/>
        </w:rPr>
      </w:pPr>
    </w:p>
    <w:p w:rsidR="00E30472" w:rsidRDefault="00E30472">
      <w:pPr>
        <w:rPr>
          <w:color w:val="auto"/>
          <w:sz w:val="2"/>
          <w:szCs w:val="2"/>
        </w:rPr>
      </w:pPr>
    </w:p>
    <w:p w:rsidR="00E30472" w:rsidRDefault="00E30472">
      <w:pPr>
        <w:rPr>
          <w:color w:val="auto"/>
          <w:sz w:val="2"/>
          <w:szCs w:val="2"/>
        </w:rPr>
        <w:sectPr w:rsidR="00E30472">
          <w:footerReference w:type="even" r:id="rId16"/>
          <w:footerReference w:type="default" r:id="rId17"/>
          <w:footerReference w:type="first" r:id="rId18"/>
          <w:pgSz w:w="11900" w:h="16840"/>
          <w:pgMar w:top="1063" w:right="278" w:bottom="1063" w:left="1106" w:header="0" w:footer="3" w:gutter="0"/>
          <w:cols w:space="720"/>
          <w:noEndnote/>
          <w:titlePg/>
          <w:docGrid w:linePitch="360"/>
        </w:sectPr>
      </w:pPr>
    </w:p>
    <w:p w:rsidR="00E30472" w:rsidRDefault="00E30472">
      <w:pPr>
        <w:pStyle w:val="121"/>
        <w:shd w:val="clear" w:color="auto" w:fill="auto"/>
        <w:spacing w:line="206" w:lineRule="exact"/>
        <w:ind w:left="6760" w:right="940" w:firstLine="0"/>
      </w:pPr>
      <w:r>
        <w:rPr>
          <w:rStyle w:val="12"/>
          <w:color w:val="000000"/>
        </w:rPr>
        <w:t>Приложение № 9 к Административному регламенту по предоставлению государственной</w:t>
      </w:r>
    </w:p>
    <w:p w:rsidR="00E30472" w:rsidRDefault="00E30472">
      <w:pPr>
        <w:pStyle w:val="121"/>
        <w:shd w:val="clear" w:color="auto" w:fill="auto"/>
        <w:spacing w:after="329" w:line="206" w:lineRule="exact"/>
        <w:ind w:right="940" w:firstLine="0"/>
      </w:pPr>
      <w:r>
        <w:rPr>
          <w:rStyle w:val="12"/>
          <w:color w:val="000000"/>
        </w:rPr>
        <w:t>услуги</w:t>
      </w:r>
    </w:p>
    <w:p w:rsidR="00E30472" w:rsidRDefault="00E30472">
      <w:pPr>
        <w:pStyle w:val="41"/>
        <w:shd w:val="clear" w:color="auto" w:fill="auto"/>
        <w:spacing w:before="0" w:after="250" w:line="170" w:lineRule="exact"/>
        <w:ind w:right="140"/>
        <w:jc w:val="center"/>
      </w:pPr>
      <w:r>
        <w:rPr>
          <w:rStyle w:val="4"/>
          <w:b/>
          <w:bCs/>
          <w:color w:val="000000"/>
        </w:rPr>
        <w:t xml:space="preserve">Форма уведомления об отказе о </w:t>
      </w:r>
      <w:r>
        <w:rPr>
          <w:rStyle w:val="42"/>
          <w:b/>
          <w:bCs/>
          <w:color w:val="000000"/>
        </w:rPr>
        <w:t xml:space="preserve">приеме </w:t>
      </w:r>
      <w:r>
        <w:rPr>
          <w:rStyle w:val="4"/>
          <w:b/>
          <w:bCs/>
          <w:color w:val="000000"/>
        </w:rPr>
        <w:t>документов, необходимых дли предоставления услуги</w:t>
      </w:r>
    </w:p>
    <w:p w:rsidR="00E30472" w:rsidRDefault="00E30472">
      <w:pPr>
        <w:pStyle w:val="121"/>
        <w:shd w:val="clear" w:color="auto" w:fill="auto"/>
        <w:tabs>
          <w:tab w:val="left" w:leader="underscore" w:pos="6734"/>
        </w:tabs>
        <w:spacing w:after="10" w:line="170" w:lineRule="exact"/>
        <w:ind w:left="3940" w:firstLine="0"/>
        <w:jc w:val="both"/>
      </w:pPr>
      <w:r>
        <w:rPr>
          <w:rStyle w:val="120"/>
          <w:color w:val="000000"/>
        </w:rPr>
        <w:t>УВЕДОМЛЕНИЕ №</w:t>
      </w:r>
      <w:r>
        <w:rPr>
          <w:rStyle w:val="126"/>
          <w:color w:val="000000"/>
        </w:rPr>
        <w:tab/>
      </w:r>
    </w:p>
    <w:p w:rsidR="00E30472" w:rsidRDefault="00E30472">
      <w:pPr>
        <w:pStyle w:val="121"/>
        <w:shd w:val="clear" w:color="auto" w:fill="auto"/>
        <w:spacing w:after="375" w:line="170" w:lineRule="exact"/>
        <w:ind w:right="140" w:firstLine="0"/>
        <w:jc w:val="center"/>
      </w:pPr>
      <w:r>
        <w:rPr>
          <w:rStyle w:val="120"/>
          <w:color w:val="000000"/>
        </w:rPr>
        <w:t>об отказе в приеме документов, необходимых для предоставления услуги</w:t>
      </w:r>
    </w:p>
    <w:p w:rsidR="00E30472" w:rsidRDefault="00927872">
      <w:pPr>
        <w:pStyle w:val="121"/>
        <w:shd w:val="clear" w:color="auto" w:fill="auto"/>
        <w:spacing w:line="170" w:lineRule="exact"/>
        <w:ind w:right="140" w:firstLine="0"/>
        <w:jc w:val="center"/>
      </w:pPr>
      <w:r>
        <w:rPr>
          <w:noProof/>
        </w:rPr>
        <mc:AlternateContent>
          <mc:Choice Requires="wps">
            <w:drawing>
              <wp:anchor distT="0" distB="24130" distL="816610" distR="1237615" simplePos="0" relativeHeight="251764736" behindDoc="1" locked="0" layoutInCell="1" allowOverlap="1">
                <wp:simplePos x="0" y="0"/>
                <wp:positionH relativeFrom="margin">
                  <wp:posOffset>1103630</wp:posOffset>
                </wp:positionH>
                <wp:positionV relativeFrom="paragraph">
                  <wp:posOffset>233680</wp:posOffset>
                </wp:positionV>
                <wp:extent cx="1371600" cy="144145"/>
                <wp:effectExtent l="0" t="0" r="1270" b="3175"/>
                <wp:wrapTopAndBottom/>
                <wp:docPr id="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9"/>
                              </w:rPr>
                              <w:t xml:space="preserve">Рассмотрено заявление </w:t>
                            </w:r>
                            <w:r>
                              <w:rPr>
                                <w:rStyle w:val="12Exact"/>
                                <w:color w:val="000000"/>
                              </w:rPr>
                              <w: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2" o:spid="_x0000_s1129" type="#_x0000_t202" style="position:absolute;left:0;text-align:left;margin-left:86.9pt;margin-top:18.4pt;width:108pt;height:11.35pt;z-index:-251551744;visibility:visible;mso-wrap-style:square;mso-width-percent:0;mso-height-percent:0;mso-wrap-distance-left:64.3pt;mso-wrap-distance-top:0;mso-wrap-distance-right:97.45pt;mso-wrap-distance-bottom:1.9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" filled="f" stroked="f">
                <v:textbox style="mso-fit-shape-to-text:t" inset="0,0,0,0">
                  <w:txbxContent>
                    <w:p w:rsidR="00E30472" w:rsidRDefault="00E30472">
                      <w:pPr>
                        <w:pStyle w:val="121"/>
                        <w:shd w:val="clear" w:color="auto" w:fill="auto"/>
                        <w:spacing w:line="170" w:lineRule="exact"/>
                        <w:ind w:firstLine="0"/>
                        <w:jc w:val="left"/>
                      </w:pPr>
                      <w:r>
                        <w:rPr>
                          <w:rStyle w:val="12Exact9"/>
                        </w:rPr>
                        <w:t xml:space="preserve">Рассмотрено заявление </w:t>
                      </w:r>
                      <w:r>
                        <w:rPr>
                          <w:rStyle w:val="12Exact"/>
                          <w:color w:val="000000"/>
                        </w:rPr>
                        <w:t>№</w:t>
                      </w:r>
                    </w:p>
                  </w:txbxContent>
                </v:textbox>
                <w10:wrap type="topAndBottom" anchorx="margin"/>
              </v:shape>
            </w:pict>
          </mc:Fallback>
        </mc:AlternateContent>
      </w:r>
      <w:r>
        <w:rPr>
          <w:noProof/>
        </w:rPr>
        <mc:AlternateContent>
          <mc:Choice Requires="wps">
            <w:drawing>
              <wp:anchor distT="0" distB="0" distL="365760" distR="63500" simplePos="0" relativeHeight="251765760" behindDoc="1" locked="0" layoutInCell="1" allowOverlap="1">
                <wp:simplePos x="0" y="0"/>
                <wp:positionH relativeFrom="margin">
                  <wp:posOffset>652145</wp:posOffset>
                </wp:positionH>
                <wp:positionV relativeFrom="paragraph">
                  <wp:posOffset>370840</wp:posOffset>
                </wp:positionV>
                <wp:extent cx="457200" cy="141605"/>
                <wp:effectExtent l="4445" t="0" r="0" b="1905"/>
                <wp:wrapTopAndBottom/>
                <wp:docPr id="1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170" w:lineRule="exact"/>
                              <w:ind w:firstLine="0"/>
                              <w:jc w:val="left"/>
                            </w:pPr>
                            <w:r>
                              <w:rPr>
                                <w:rStyle w:val="12Exact"/>
                                <w:color w:val="000000"/>
                              </w:rPr>
                              <w:t>реестра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3" o:spid="_x0000_s1130" type="#_x0000_t202" style="position:absolute;left:0;text-align:left;margin-left:51.35pt;margin-top:29.2pt;width:36pt;height:11.15pt;z-index:-251550720;visibility:visible;mso-wrap-style:square;mso-width-percent:0;mso-height-percent:0;mso-wrap-distance-left:28.8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" filled="f" stroked="f">
                <v:textbox style="mso-fit-shape-to-text:t" inset="0,0,0,0">
                  <w:txbxContent>
                    <w:p w:rsidR="00E30472" w:rsidRDefault="00E30472">
                      <w:pPr>
                        <w:pStyle w:val="121"/>
                        <w:shd w:val="clear" w:color="auto" w:fill="auto"/>
                        <w:spacing w:line="170" w:lineRule="exact"/>
                        <w:ind w:firstLine="0"/>
                        <w:jc w:val="left"/>
                      </w:pPr>
                      <w:r>
                        <w:rPr>
                          <w:rStyle w:val="12Exact"/>
                          <w:color w:val="000000"/>
                        </w:rPr>
                        <w:t>реестра</w:t>
                      </w:r>
                    </w:p>
                  </w:txbxContent>
                </v:textbox>
                <w10:wrap type="topAndBottom" anchorx="margin"/>
              </v:shape>
            </w:pict>
          </mc:Fallback>
        </mc:AlternateContent>
      </w:r>
      <w:r>
        <w:rPr>
          <w:noProof/>
        </w:rPr>
        <mc:AlternateContent>
          <mc:Choice Requires="wps">
            <w:drawing>
              <wp:anchor distT="0" distB="0" distL="882650" distR="277495" simplePos="0" relativeHeight="251766784" behindDoc="1" locked="0" layoutInCell="1" allowOverlap="1">
                <wp:simplePos x="0" y="0"/>
                <wp:positionH relativeFrom="margin">
                  <wp:posOffset>3712210</wp:posOffset>
                </wp:positionH>
                <wp:positionV relativeFrom="paragraph">
                  <wp:posOffset>225425</wp:posOffset>
                </wp:positionV>
                <wp:extent cx="2974975" cy="288925"/>
                <wp:effectExtent l="0" t="0" r="0" b="0"/>
                <wp:wrapTopAndBottom/>
                <wp:docPr id="10"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4975" cy="288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11" w:lineRule="exact"/>
                              <w:ind w:left="1840" w:hanging="1840"/>
                              <w:jc w:val="left"/>
                            </w:pPr>
                            <w:r>
                              <w:rPr>
                                <w:rStyle w:val="12Exact"/>
                                <w:color w:val="000000"/>
                              </w:rPr>
                              <w:t xml:space="preserve">г. </w:t>
                            </w:r>
                            <w:r>
                              <w:rPr>
                                <w:rStyle w:val="12Exact9"/>
                              </w:rPr>
                              <w:t xml:space="preserve">о предоставлении выписки </w:t>
                            </w:r>
                            <w:r>
                              <w:rPr>
                                <w:rStyle w:val="12Exact"/>
                                <w:color w:val="000000"/>
                              </w:rPr>
                              <w:t xml:space="preserve">из </w:t>
                            </w:r>
                            <w:r>
                              <w:rPr>
                                <w:rStyle w:val="12Exact9"/>
                              </w:rPr>
                              <w:t>государственного лесного от</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4" o:spid="_x0000_s1131" type="#_x0000_t202" style="position:absolute;left:0;text-align:left;margin-left:292.3pt;margin-top:17.75pt;width:234.25pt;height:22.75pt;z-index:-251549696;visibility:visible;mso-wrap-style:square;mso-width-percent:0;mso-height-percent:0;mso-wrap-distance-left:69.5pt;mso-wrap-distance-top:0;mso-wrap-distance-right:21.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" filled="f" stroked="f">
                <v:textbox style="mso-fit-shape-to-text:t" inset="0,0,0,0">
                  <w:txbxContent>
                    <w:p w:rsidR="00E30472" w:rsidRDefault="00E30472">
                      <w:pPr>
                        <w:pStyle w:val="121"/>
                        <w:shd w:val="clear" w:color="auto" w:fill="auto"/>
                        <w:spacing w:line="211" w:lineRule="exact"/>
                        <w:ind w:left="1840" w:hanging="1840"/>
                        <w:jc w:val="left"/>
                      </w:pPr>
                      <w:r>
                        <w:rPr>
                          <w:rStyle w:val="12Exact"/>
                          <w:color w:val="000000"/>
                        </w:rPr>
                        <w:t xml:space="preserve">г. </w:t>
                      </w:r>
                      <w:r>
                        <w:rPr>
                          <w:rStyle w:val="12Exact9"/>
                        </w:rPr>
                        <w:t xml:space="preserve">о предоставлении выписки </w:t>
                      </w:r>
                      <w:r>
                        <w:rPr>
                          <w:rStyle w:val="12Exact"/>
                          <w:color w:val="000000"/>
                        </w:rPr>
                        <w:t xml:space="preserve">из </w:t>
                      </w:r>
                      <w:r>
                        <w:rPr>
                          <w:rStyle w:val="12Exact9"/>
                        </w:rPr>
                        <w:t>государственного лесного от</w:t>
                      </w:r>
                    </w:p>
                  </w:txbxContent>
                </v:textbox>
                <w10:wrap type="topAndBottom" anchorx="margin"/>
              </v:shape>
            </w:pict>
          </mc:Fallback>
        </mc:AlternateContent>
      </w:r>
      <w:r w:rsidR="00E30472">
        <w:rPr>
          <w:rStyle w:val="120"/>
          <w:color w:val="000000"/>
        </w:rPr>
        <w:t>(наименование органа государственном власти Российской Федерации)</w:t>
      </w:r>
    </w:p>
    <w:p w:rsidR="00E30472" w:rsidRDefault="00E30472">
      <w:pPr>
        <w:pStyle w:val="2110"/>
        <w:shd w:val="clear" w:color="auto" w:fill="auto"/>
        <w:spacing w:after="428" w:line="180" w:lineRule="exact"/>
      </w:pPr>
      <w:r>
        <w:rPr>
          <w:rStyle w:val="212"/>
          <w:color w:val="000000"/>
        </w:rPr>
        <w:t>(ФИО, наименование (для юридических лиц) заинтересованного лица (уполномоченного представителя)</w:t>
      </w:r>
    </w:p>
    <w:p w:rsidR="00E30472" w:rsidRDefault="00E30472">
      <w:pPr>
        <w:pStyle w:val="121"/>
        <w:shd w:val="clear" w:color="auto" w:fill="auto"/>
        <w:spacing w:after="200" w:line="170" w:lineRule="exact"/>
        <w:ind w:left="660" w:firstLine="0"/>
        <w:jc w:val="left"/>
      </w:pPr>
      <w:r>
        <w:rPr>
          <w:rStyle w:val="120"/>
          <w:color w:val="000000"/>
        </w:rPr>
        <w:t>(данные документа, удостоверяющего личность)</w:t>
      </w:r>
    </w:p>
    <w:p w:rsidR="00E30472" w:rsidRDefault="00E30472">
      <w:pPr>
        <w:pStyle w:val="121"/>
        <w:shd w:val="clear" w:color="auto" w:fill="auto"/>
        <w:spacing w:line="170" w:lineRule="exact"/>
        <w:ind w:left="660" w:firstLine="0"/>
        <w:jc w:val="left"/>
      </w:pPr>
      <w:r>
        <w:rPr>
          <w:rStyle w:val="120"/>
          <w:color w:val="000000"/>
        </w:rPr>
        <w:t>(адрес постоянного места жительства либо юридический адрес юридического лица)</w:t>
      </w:r>
    </w:p>
    <w:p w:rsidR="00E30472" w:rsidRDefault="00E30472">
      <w:pPr>
        <w:pStyle w:val="121"/>
        <w:shd w:val="clear" w:color="auto" w:fill="auto"/>
        <w:spacing w:after="337" w:line="442" w:lineRule="exact"/>
        <w:ind w:left="660" w:firstLine="680"/>
        <w:jc w:val="left"/>
      </w:pPr>
      <w:r>
        <w:rPr>
          <w:rStyle w:val="120"/>
          <w:color w:val="000000"/>
        </w:rPr>
        <w:t xml:space="preserve">Отказе в приеме документов, необходимых для предоставления услуги по следующим основаниям: (указываются основания </w:t>
      </w:r>
      <w:r>
        <w:rPr>
          <w:rStyle w:val="126"/>
          <w:color w:val="000000"/>
        </w:rPr>
        <w:t xml:space="preserve">для </w:t>
      </w:r>
      <w:r>
        <w:rPr>
          <w:rStyle w:val="120"/>
          <w:color w:val="000000"/>
        </w:rPr>
        <w:t xml:space="preserve">отказа </w:t>
      </w:r>
      <w:r>
        <w:rPr>
          <w:rStyle w:val="12"/>
          <w:color w:val="000000"/>
        </w:rPr>
        <w:t xml:space="preserve">в </w:t>
      </w:r>
      <w:r>
        <w:rPr>
          <w:rStyle w:val="120"/>
          <w:color w:val="000000"/>
        </w:rPr>
        <w:t>приеме документов в соответствии с Административным регламентом). Дополнительно информируем:</w:t>
      </w:r>
    </w:p>
    <w:p w:rsidR="00E30472" w:rsidRDefault="00E30472">
      <w:pPr>
        <w:pStyle w:val="121"/>
        <w:shd w:val="clear" w:color="auto" w:fill="auto"/>
        <w:spacing w:after="435" w:line="170" w:lineRule="exact"/>
        <w:ind w:firstLine="0"/>
        <w:jc w:val="left"/>
      </w:pPr>
      <w:r>
        <w:rPr>
          <w:rStyle w:val="120"/>
          <w:color w:val="000000"/>
        </w:rPr>
        <w:t>(указывается исчерпывающая информация, необходимая для устранения причин отказа в приеме документов)</w:t>
      </w:r>
    </w:p>
    <w:p w:rsidR="00E30472" w:rsidRDefault="00927872">
      <w:pPr>
        <w:pStyle w:val="51"/>
        <w:shd w:val="clear" w:color="auto" w:fill="auto"/>
        <w:spacing w:before="0" w:after="0" w:line="170" w:lineRule="exact"/>
        <w:ind w:left="660" w:firstLine="680"/>
        <w:jc w:val="left"/>
        <w:sectPr w:rsidR="00E30472">
          <w:pgSz w:w="11900" w:h="16840"/>
          <w:pgMar w:top="1868" w:right="616" w:bottom="7590" w:left="767" w:header="0" w:footer="3" w:gutter="0"/>
          <w:cols w:space="720"/>
          <w:noEndnote/>
          <w:docGrid w:linePitch="360"/>
        </w:sectPr>
      </w:pPr>
      <w:r>
        <w:rPr>
          <w:noProof/>
        </w:rPr>
        <mc:AlternateContent>
          <mc:Choice Requires="wps">
            <w:drawing>
              <wp:anchor distT="0" distB="236855" distL="1167130" distR="63500" simplePos="0" relativeHeight="251767808" behindDoc="1" locked="0" layoutInCell="1" allowOverlap="1">
                <wp:simplePos x="0" y="0"/>
                <wp:positionH relativeFrom="margin">
                  <wp:posOffset>4934585</wp:posOffset>
                </wp:positionH>
                <wp:positionV relativeFrom="paragraph">
                  <wp:posOffset>-174625</wp:posOffset>
                </wp:positionV>
                <wp:extent cx="652145" cy="429895"/>
                <wp:effectExtent l="635" t="0" r="4445" b="1905"/>
                <wp:wrapSquare wrapText="left"/>
                <wp:docPr id="9"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145" cy="429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21"/>
                              <w:shd w:val="clear" w:color="auto" w:fill="auto"/>
                              <w:spacing w:line="206" w:lineRule="exact"/>
                              <w:ind w:firstLine="0"/>
                              <w:jc w:val="center"/>
                            </w:pPr>
                            <w:r>
                              <w:rPr>
                                <w:rStyle w:val="12Exact9"/>
                              </w:rPr>
                              <w:t>Сведения об</w:t>
                            </w:r>
                            <w:r>
                              <w:rPr>
                                <w:rStyle w:val="12Exact9"/>
                              </w:rPr>
                              <w:br/>
                              <w:t>электронной</w:t>
                            </w:r>
                            <w:r>
                              <w:rPr>
                                <w:rStyle w:val="12Exact9"/>
                              </w:rPr>
                              <w:br/>
                              <w:t>подписи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5" o:spid="_x0000_s1132" type="#_x0000_t202" style="position:absolute;left:0;text-align:left;margin-left:388.55pt;margin-top:-13.75pt;width:51.35pt;height:33.85pt;z-index:-251548672;visibility:visible;mso-wrap-style:square;mso-width-percent:0;mso-height-percent:0;mso-wrap-distance-left:91.9pt;mso-wrap-distance-top:0;mso-wrap-distance-right:5pt;mso-wrap-distance-bottom:18.6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" filled="f" stroked="f">
                <v:textbox style="mso-fit-shape-to-text:t" inset="0,0,0,0">
                  <w:txbxContent>
                    <w:p w:rsidR="00E30472" w:rsidRDefault="00E30472">
                      <w:pPr>
                        <w:pStyle w:val="121"/>
                        <w:shd w:val="clear" w:color="auto" w:fill="auto"/>
                        <w:spacing w:line="206" w:lineRule="exact"/>
                        <w:ind w:firstLine="0"/>
                        <w:jc w:val="center"/>
                      </w:pPr>
                      <w:r>
                        <w:rPr>
                          <w:rStyle w:val="12Exact9"/>
                        </w:rPr>
                        <w:t>Сведения об</w:t>
                      </w:r>
                      <w:r>
                        <w:rPr>
                          <w:rStyle w:val="12Exact9"/>
                        </w:rPr>
                        <w:br/>
                        <w:t>электронной</w:t>
                      </w:r>
                      <w:r>
                        <w:rPr>
                          <w:rStyle w:val="12Exact9"/>
                        </w:rPr>
                        <w:br/>
                        <w:t>подписи</w:t>
                      </w:r>
                    </w:p>
                  </w:txbxContent>
                </v:textbox>
                <w10:wrap type="square" side="left" anchorx="margin"/>
              </v:shape>
            </w:pict>
          </mc:Fallback>
        </mc:AlternateContent>
      </w:r>
      <w:r w:rsidR="00E30472">
        <w:rPr>
          <w:rStyle w:val="53"/>
          <w:i/>
          <w:iCs/>
          <w:color w:val="000000"/>
        </w:rPr>
        <w:t xml:space="preserve">Должность и </w:t>
      </w:r>
      <w:r w:rsidR="00E30472">
        <w:rPr>
          <w:rStyle w:val="5"/>
          <w:i/>
          <w:iCs/>
          <w:color w:val="000000"/>
        </w:rPr>
        <w:t xml:space="preserve">ФИО </w:t>
      </w:r>
      <w:r w:rsidR="00E30472">
        <w:rPr>
          <w:rStyle w:val="53"/>
          <w:i/>
          <w:iCs/>
          <w:color w:val="000000"/>
        </w:rPr>
        <w:t>сотрудника, принявшего решение</w:t>
      </w:r>
    </w:p>
    <w:p w:rsidR="00E30472" w:rsidRDefault="00E30472" w:rsidP="006C09BC">
      <w:pPr>
        <w:pStyle w:val="100"/>
        <w:shd w:val="clear" w:color="auto" w:fill="auto"/>
        <w:spacing w:after="1260"/>
        <w:ind w:firstLine="1880"/>
        <w:jc w:val="left"/>
        <w:rPr>
          <w:sz w:val="2"/>
          <w:szCs w:val="2"/>
        </w:rPr>
      </w:pPr>
    </w:p>
    <w:sectPr w:rsidR="00E30472" w:rsidSect="006C09BC">
      <w:headerReference w:type="even" r:id="rId19"/>
      <w:headerReference w:type="default" r:id="rId20"/>
      <w:pgSz w:w="11900" w:h="16840"/>
      <w:pgMar w:top="1484" w:right="589" w:bottom="1484" w:left="124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DC0" w:rsidRDefault="00AC1DC0">
      <w:r>
        <w:separator/>
      </w:r>
    </w:p>
  </w:endnote>
  <w:endnote w:type="continuationSeparator" w:id="0">
    <w:p w:rsidR="00AC1DC0" w:rsidRDefault="00AC1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472" w:rsidRDefault="00927872">
    <w:pPr>
      <w:rPr>
        <w:color w:val="auto"/>
        <w:sz w:val="2"/>
        <w:szCs w:val="2"/>
      </w:rPr>
    </w:pPr>
    <w:r>
      <w:rPr>
        <w:noProof/>
      </w:rPr>
      <mc:AlternateContent>
        <mc:Choice Requires="wps">
          <w:drawing>
            <wp:anchor distT="0" distB="0" distL="63500" distR="63500" simplePos="0" relativeHeight="251659264" behindDoc="1" locked="0" layoutInCell="1" allowOverlap="1">
              <wp:simplePos x="0" y="0"/>
              <wp:positionH relativeFrom="page">
                <wp:posOffset>735965</wp:posOffset>
              </wp:positionH>
              <wp:positionV relativeFrom="page">
                <wp:posOffset>6642100</wp:posOffset>
              </wp:positionV>
              <wp:extent cx="216535" cy="85090"/>
              <wp:effectExtent l="2540" t="3175" r="0" b="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
                            <w:shd w:val="clear" w:color="auto" w:fill="auto"/>
                            <w:spacing w:line="240" w:lineRule="auto"/>
                          </w:pPr>
                          <w:r>
                            <w:rPr>
                              <w:rStyle w:val="Georgia3"/>
                              <w:b w:val="0"/>
                              <w:bCs w:val="0"/>
                              <w:i w:val="0"/>
                              <w:iCs w:val="0"/>
                              <w:color w:val="000000"/>
                            </w:rPr>
                            <w:t>Дата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133" type="#_x0000_t202" style="position:absolute;margin-left:57.95pt;margin-top:523pt;width:17.05pt;height:6.7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" filled="f" stroked="f">
              <v:textbox style="mso-fit-shape-to-text:t" inset="0,0,0,0">
                <w:txbxContent>
                  <w:p w:rsidR="00E30472" w:rsidRDefault="00E30472">
                    <w:pPr>
                      <w:pStyle w:val="1"/>
                      <w:shd w:val="clear" w:color="auto" w:fill="auto"/>
                      <w:spacing w:line="240" w:lineRule="auto"/>
                    </w:pPr>
                    <w:r>
                      <w:rPr>
                        <w:rStyle w:val="Georgia3"/>
                        <w:b w:val="0"/>
                        <w:bCs w:val="0"/>
                        <w:i w:val="0"/>
                        <w:iCs w:val="0"/>
                        <w:color w:val="000000"/>
                      </w:rPr>
                      <w:t>Дата</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472" w:rsidRDefault="00927872">
    <w:pPr>
      <w:rPr>
        <w:color w:val="auto"/>
        <w:sz w:val="2"/>
        <w:szCs w:val="2"/>
      </w:rPr>
    </w:pPr>
    <w:r>
      <w:rPr>
        <w:noProof/>
      </w:rPr>
      <mc:AlternateContent>
        <mc:Choice Requires="wps">
          <w:drawing>
            <wp:anchor distT="0" distB="0" distL="63500" distR="63500" simplePos="0" relativeHeight="251661312" behindDoc="1" locked="0" layoutInCell="1" allowOverlap="1">
              <wp:simplePos x="0" y="0"/>
              <wp:positionH relativeFrom="page">
                <wp:posOffset>735965</wp:posOffset>
              </wp:positionH>
              <wp:positionV relativeFrom="page">
                <wp:posOffset>6642100</wp:posOffset>
              </wp:positionV>
              <wp:extent cx="216535" cy="85090"/>
              <wp:effectExtent l="2540" t="3175"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
                            <w:shd w:val="clear" w:color="auto" w:fill="auto"/>
                            <w:spacing w:line="240" w:lineRule="auto"/>
                          </w:pPr>
                          <w:r>
                            <w:rPr>
                              <w:rStyle w:val="Georgia3"/>
                              <w:b w:val="0"/>
                              <w:bCs w:val="0"/>
                              <w:i w:val="0"/>
                              <w:iCs w:val="0"/>
                              <w:color w:val="000000"/>
                            </w:rPr>
                            <w:t>Дата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4" type="#_x0000_t202" style="position:absolute;margin-left:57.95pt;margin-top:523pt;width:17.05pt;height:6.7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" filled="f" stroked="f">
              <v:textbox style="mso-fit-shape-to-text:t" inset="0,0,0,0">
                <w:txbxContent>
                  <w:p w:rsidR="00E30472" w:rsidRDefault="00E30472">
                    <w:pPr>
                      <w:pStyle w:val="1"/>
                      <w:shd w:val="clear" w:color="auto" w:fill="auto"/>
                      <w:spacing w:line="240" w:lineRule="auto"/>
                    </w:pPr>
                    <w:r>
                      <w:rPr>
                        <w:rStyle w:val="Georgia3"/>
                        <w:b w:val="0"/>
                        <w:bCs w:val="0"/>
                        <w:i w:val="0"/>
                        <w:iCs w:val="0"/>
                        <w:color w:val="000000"/>
                      </w:rPr>
                      <w:t>Дата</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472" w:rsidRDefault="00927872">
    <w:pPr>
      <w:rPr>
        <w:color w:val="auto"/>
        <w:sz w:val="2"/>
        <w:szCs w:val="2"/>
      </w:rPr>
    </w:pPr>
    <w:r>
      <w:rPr>
        <w:noProof/>
      </w:rPr>
      <mc:AlternateContent>
        <mc:Choice Requires="wps">
          <w:drawing>
            <wp:anchor distT="0" distB="0" distL="63500" distR="63500" simplePos="0" relativeHeight="251663360" behindDoc="1" locked="0" layoutInCell="1" allowOverlap="1">
              <wp:simplePos x="0" y="0"/>
              <wp:positionH relativeFrom="page">
                <wp:posOffset>1110615</wp:posOffset>
              </wp:positionH>
              <wp:positionV relativeFrom="page">
                <wp:posOffset>10107930</wp:posOffset>
              </wp:positionV>
              <wp:extent cx="216535" cy="91440"/>
              <wp:effectExtent l="0" t="1905" r="0" b="1905"/>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535"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
                            <w:shd w:val="clear" w:color="auto" w:fill="auto"/>
                            <w:spacing w:line="240" w:lineRule="auto"/>
                          </w:pPr>
                          <w:r>
                            <w:rPr>
                              <w:rStyle w:val="Georgia"/>
                              <w:b w:val="0"/>
                              <w:bCs w:val="0"/>
                              <w:i w:val="0"/>
                              <w:iCs w:val="0"/>
                              <w:color w:val="000000"/>
                            </w:rPr>
                            <w:t>Дата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5" type="#_x0000_t202" style="position:absolute;margin-left:87.45pt;margin-top:795.9pt;width:17.05pt;height:7.2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" filled="f" stroked="f">
              <v:textbox style="mso-fit-shape-to-text:t" inset="0,0,0,0">
                <w:txbxContent>
                  <w:p w:rsidR="00E30472" w:rsidRDefault="00E30472">
                    <w:pPr>
                      <w:pStyle w:val="1"/>
                      <w:shd w:val="clear" w:color="auto" w:fill="auto"/>
                      <w:spacing w:line="240" w:lineRule="auto"/>
                    </w:pPr>
                    <w:r>
                      <w:rPr>
                        <w:rStyle w:val="Georgia"/>
                        <w:b w:val="0"/>
                        <w:bCs w:val="0"/>
                        <w:i w:val="0"/>
                        <w:iCs w:val="0"/>
                        <w:color w:val="000000"/>
                      </w:rPr>
                      <w:t>Дата</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472" w:rsidRDefault="00927872">
    <w:pPr>
      <w:rPr>
        <w:color w:val="auto"/>
        <w:sz w:val="2"/>
        <w:szCs w:val="2"/>
      </w:rPr>
    </w:pPr>
    <w:r>
      <w:rPr>
        <w:noProof/>
      </w:rPr>
      <mc:AlternateContent>
        <mc:Choice Requires="wps">
          <w:drawing>
            <wp:anchor distT="0" distB="0" distL="63500" distR="63500" simplePos="0" relativeHeight="251665408" behindDoc="1" locked="0" layoutInCell="1" allowOverlap="1">
              <wp:simplePos x="0" y="0"/>
              <wp:positionH relativeFrom="page">
                <wp:posOffset>822325</wp:posOffset>
              </wp:positionH>
              <wp:positionV relativeFrom="page">
                <wp:posOffset>5989955</wp:posOffset>
              </wp:positionV>
              <wp:extent cx="225425" cy="88265"/>
              <wp:effectExtent l="3175"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
                            <w:shd w:val="clear" w:color="auto" w:fill="auto"/>
                            <w:spacing w:line="240" w:lineRule="auto"/>
                          </w:pPr>
                          <w:r>
                            <w:rPr>
                              <w:rStyle w:val="Georgia1"/>
                              <w:b w:val="0"/>
                              <w:bCs w:val="0"/>
                              <w:i w:val="0"/>
                              <w:iCs w:val="0"/>
                              <w:color w:val="000000"/>
                            </w:rPr>
                            <w:t>Дата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6" type="#_x0000_t202" style="position:absolute;margin-left:64.75pt;margin-top:471.65pt;width:17.75pt;height:6.95pt;z-index:-2516510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" filled="f" stroked="f">
              <v:textbox style="mso-fit-shape-to-text:t" inset="0,0,0,0">
                <w:txbxContent>
                  <w:p w:rsidR="00E30472" w:rsidRDefault="00E30472">
                    <w:pPr>
                      <w:pStyle w:val="1"/>
                      <w:shd w:val="clear" w:color="auto" w:fill="auto"/>
                      <w:spacing w:line="240" w:lineRule="auto"/>
                    </w:pPr>
                    <w:r>
                      <w:rPr>
                        <w:rStyle w:val="Georgia1"/>
                        <w:b w:val="0"/>
                        <w:bCs w:val="0"/>
                        <w:i w:val="0"/>
                        <w:iCs w:val="0"/>
                        <w:color w:val="000000"/>
                      </w:rPr>
                      <w:t>Дата</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472" w:rsidRDefault="00927872">
    <w:pPr>
      <w:rPr>
        <w:color w:val="auto"/>
        <w:sz w:val="2"/>
        <w:szCs w:val="2"/>
      </w:rPr>
    </w:pPr>
    <w:r>
      <w:rPr>
        <w:noProof/>
      </w:rPr>
      <mc:AlternateContent>
        <mc:Choice Requires="wps">
          <w:drawing>
            <wp:anchor distT="0" distB="0" distL="63500" distR="63500" simplePos="0" relativeHeight="251667456" behindDoc="1" locked="0" layoutInCell="1" allowOverlap="1">
              <wp:simplePos x="0" y="0"/>
              <wp:positionH relativeFrom="page">
                <wp:posOffset>822325</wp:posOffset>
              </wp:positionH>
              <wp:positionV relativeFrom="page">
                <wp:posOffset>5989955</wp:posOffset>
              </wp:positionV>
              <wp:extent cx="225425" cy="88265"/>
              <wp:effectExtent l="3175"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42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
                            <w:shd w:val="clear" w:color="auto" w:fill="auto"/>
                            <w:spacing w:line="240" w:lineRule="auto"/>
                          </w:pPr>
                          <w:r>
                            <w:rPr>
                              <w:rStyle w:val="Georgia1"/>
                              <w:b w:val="0"/>
                              <w:bCs w:val="0"/>
                              <w:i w:val="0"/>
                              <w:iCs w:val="0"/>
                              <w:color w:val="000000"/>
                            </w:rPr>
                            <w:t>Дата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7" type="#_x0000_t202" style="position:absolute;margin-left:64.75pt;margin-top:471.65pt;width:17.75pt;height:6.95pt;z-index:-2516490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" filled="f" stroked="f">
              <v:textbox style="mso-fit-shape-to-text:t" inset="0,0,0,0">
                <w:txbxContent>
                  <w:p w:rsidR="00E30472" w:rsidRDefault="00E30472">
                    <w:pPr>
                      <w:pStyle w:val="1"/>
                      <w:shd w:val="clear" w:color="auto" w:fill="auto"/>
                      <w:spacing w:line="240" w:lineRule="auto"/>
                    </w:pPr>
                    <w:r>
                      <w:rPr>
                        <w:rStyle w:val="Georgia1"/>
                        <w:b w:val="0"/>
                        <w:bCs w:val="0"/>
                        <w:i w:val="0"/>
                        <w:iCs w:val="0"/>
                        <w:color w:val="000000"/>
                      </w:rPr>
                      <w:t>Дата</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472" w:rsidRDefault="00927872">
    <w:pPr>
      <w:rPr>
        <w:color w:val="auto"/>
        <w:sz w:val="2"/>
        <w:szCs w:val="2"/>
      </w:rPr>
    </w:pPr>
    <w:r>
      <w:rPr>
        <w:noProof/>
      </w:rPr>
      <mc:AlternateContent>
        <mc:Choice Requires="wps">
          <w:drawing>
            <wp:anchor distT="0" distB="0" distL="63500" distR="63500" simplePos="0" relativeHeight="251669504" behindDoc="1" locked="0" layoutInCell="1" allowOverlap="1">
              <wp:simplePos x="0" y="0"/>
              <wp:positionH relativeFrom="page">
                <wp:posOffset>1439545</wp:posOffset>
              </wp:positionH>
              <wp:positionV relativeFrom="page">
                <wp:posOffset>8373110</wp:posOffset>
              </wp:positionV>
              <wp:extent cx="5516880" cy="91440"/>
              <wp:effectExtent l="1270" t="635" r="0" b="317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68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1"/>
                            <w:shd w:val="clear" w:color="auto" w:fill="auto"/>
                            <w:tabs>
                              <w:tab w:val="right" w:pos="8688"/>
                            </w:tabs>
                            <w:spacing w:line="240" w:lineRule="auto"/>
                          </w:pPr>
                          <w:r>
                            <w:rPr>
                              <w:rStyle w:val="Georgia2"/>
                              <w:b w:val="0"/>
                              <w:bCs w:val="0"/>
                              <w:i w:val="0"/>
                              <w:iCs w:val="0"/>
                              <w:color w:val="000000"/>
                            </w:rPr>
                            <w:t>Дата</w:t>
                          </w:r>
                          <w:r>
                            <w:rPr>
                              <w:rStyle w:val="Georgia2"/>
                              <w:b w:val="0"/>
                              <w:bCs w:val="0"/>
                              <w:i w:val="0"/>
                              <w:iCs w:val="0"/>
                              <w:color w:val="000000"/>
                            </w:rPr>
                            <w:tab/>
                            <w:t xml:space="preserve">Подпись </w:t>
                          </w:r>
                          <w:r>
                            <w:rPr>
                              <w:rStyle w:val="Georgia1"/>
                              <w:b w:val="0"/>
                              <w:bCs w:val="0"/>
                              <w:i w:val="0"/>
                              <w:iCs w:val="0"/>
                              <w:color w:val="000000"/>
                            </w:rPr>
                            <w:t>заявителя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8" type="#_x0000_t202" style="position:absolute;margin-left:113.35pt;margin-top:659.3pt;width:434.4pt;height:7.2pt;z-index:-25164697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" filled="f" stroked="f">
              <v:textbox style="mso-fit-shape-to-text:t" inset="0,0,0,0">
                <w:txbxContent>
                  <w:p w:rsidR="00E30472" w:rsidRDefault="00E30472">
                    <w:pPr>
                      <w:pStyle w:val="1"/>
                      <w:shd w:val="clear" w:color="auto" w:fill="auto"/>
                      <w:tabs>
                        <w:tab w:val="right" w:pos="8688"/>
                      </w:tabs>
                      <w:spacing w:line="240" w:lineRule="auto"/>
                    </w:pPr>
                    <w:r>
                      <w:rPr>
                        <w:rStyle w:val="Georgia2"/>
                        <w:b w:val="0"/>
                        <w:bCs w:val="0"/>
                        <w:i w:val="0"/>
                        <w:iCs w:val="0"/>
                        <w:color w:val="000000"/>
                      </w:rPr>
                      <w:t>Дата</w:t>
                    </w:r>
                    <w:r>
                      <w:rPr>
                        <w:rStyle w:val="Georgia2"/>
                        <w:b w:val="0"/>
                        <w:bCs w:val="0"/>
                        <w:i w:val="0"/>
                        <w:iCs w:val="0"/>
                        <w:color w:val="000000"/>
                      </w:rPr>
                      <w:tab/>
                      <w:t xml:space="preserve">Подпись </w:t>
                    </w:r>
                    <w:r>
                      <w:rPr>
                        <w:rStyle w:val="Georgia1"/>
                        <w:b w:val="0"/>
                        <w:bCs w:val="0"/>
                        <w:i w:val="0"/>
                        <w:iCs w:val="0"/>
                        <w:color w:val="000000"/>
                      </w:rPr>
                      <w:t>заявителя</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DC0" w:rsidRDefault="00AC1DC0">
      <w:r>
        <w:separator/>
      </w:r>
    </w:p>
  </w:footnote>
  <w:footnote w:type="continuationSeparator" w:id="0">
    <w:p w:rsidR="00AC1DC0" w:rsidRDefault="00AC1D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472" w:rsidRDefault="00E30472">
    <w:pPr>
      <w:rPr>
        <w:color w:val="auto"/>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472" w:rsidRDefault="00E30472">
    <w:pPr>
      <w:rPr>
        <w:color w:val="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472" w:rsidRDefault="00E30472">
    <w:pPr>
      <w:rPr>
        <w:color w:val="auto"/>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472" w:rsidRDefault="00927872">
    <w:pPr>
      <w:rPr>
        <w:color w:val="auto"/>
        <w:sz w:val="2"/>
        <w:szCs w:val="2"/>
      </w:rPr>
    </w:pPr>
    <w:r>
      <w:rPr>
        <w:noProof/>
      </w:rPr>
      <mc:AlternateContent>
        <mc:Choice Requires="wps">
          <w:drawing>
            <wp:anchor distT="0" distB="0" distL="63500" distR="63500" simplePos="0" relativeHeight="251671552" behindDoc="1" locked="0" layoutInCell="1" allowOverlap="1">
              <wp:simplePos x="0" y="0"/>
              <wp:positionH relativeFrom="page">
                <wp:posOffset>3836035</wp:posOffset>
              </wp:positionH>
              <wp:positionV relativeFrom="page">
                <wp:posOffset>433705</wp:posOffset>
              </wp:positionV>
              <wp:extent cx="60960" cy="10033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44"/>
                            <w:shd w:val="clear" w:color="auto" w:fill="auto"/>
                            <w:spacing w:line="240" w:lineRule="auto"/>
                            <w:jc w:val="left"/>
                          </w:pPr>
                          <w:r>
                            <w:rPr>
                              <w:rStyle w:val="43"/>
                              <w:b/>
                              <w:bCs/>
                              <w:color w:val="000000"/>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39" type="#_x0000_t202" style="position:absolute;margin-left:302.05pt;margin-top:34.15pt;width:4.8pt;height:7.9pt;z-index:-2516449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" filled="f" stroked="f">
              <v:textbox style="mso-fit-shape-to-text:t" inset="0,0,0,0">
                <w:txbxContent>
                  <w:p w:rsidR="00E30472" w:rsidRDefault="00E30472">
                    <w:pPr>
                      <w:pStyle w:val="44"/>
                      <w:shd w:val="clear" w:color="auto" w:fill="auto"/>
                      <w:spacing w:line="240" w:lineRule="auto"/>
                      <w:jc w:val="left"/>
                    </w:pPr>
                    <w:r>
                      <w:rPr>
                        <w:rStyle w:val="43"/>
                        <w:b/>
                        <w:bCs/>
                        <w:color w:val="000000"/>
                      </w:rPr>
                      <w:t>2</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0472" w:rsidRDefault="00927872">
    <w:pPr>
      <w:rPr>
        <w:color w:val="auto"/>
        <w:sz w:val="2"/>
        <w:szCs w:val="2"/>
      </w:rPr>
    </w:pPr>
    <w:r>
      <w:rPr>
        <w:noProof/>
      </w:rPr>
      <mc:AlternateContent>
        <mc:Choice Requires="wps">
          <w:drawing>
            <wp:anchor distT="0" distB="0" distL="63500" distR="63500" simplePos="0" relativeHeight="251673600" behindDoc="1" locked="0" layoutInCell="1" allowOverlap="1">
              <wp:simplePos x="0" y="0"/>
              <wp:positionH relativeFrom="page">
                <wp:posOffset>3836035</wp:posOffset>
              </wp:positionH>
              <wp:positionV relativeFrom="page">
                <wp:posOffset>433705</wp:posOffset>
              </wp:positionV>
              <wp:extent cx="60960" cy="10033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472" w:rsidRDefault="00E30472">
                          <w:pPr>
                            <w:pStyle w:val="44"/>
                            <w:shd w:val="clear" w:color="auto" w:fill="auto"/>
                            <w:spacing w:line="240" w:lineRule="auto"/>
                            <w:jc w:val="left"/>
                          </w:pPr>
                          <w:r>
                            <w:rPr>
                              <w:rStyle w:val="43"/>
                              <w:b/>
                              <w:bCs/>
                              <w:color w:val="000000"/>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140" type="#_x0000_t202" style="position:absolute;margin-left:302.05pt;margin-top:34.15pt;width:4.8pt;height:7.9pt;z-index:-2516428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" filled="f" stroked="f">
              <v:textbox style="mso-fit-shape-to-text:t" inset="0,0,0,0">
                <w:txbxContent>
                  <w:p w:rsidR="00E30472" w:rsidRDefault="00E30472">
                    <w:pPr>
                      <w:pStyle w:val="44"/>
                      <w:shd w:val="clear" w:color="auto" w:fill="auto"/>
                      <w:spacing w:line="240" w:lineRule="auto"/>
                      <w:jc w:val="left"/>
                    </w:pPr>
                    <w:r>
                      <w:rPr>
                        <w:rStyle w:val="43"/>
                        <w:b/>
                        <w:bCs/>
                        <w:color w:val="000000"/>
                      </w:rPr>
                      <w:t>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2"/>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15:restartNumberingAfterBreak="0">
    <w:nsid w:val="00000005"/>
    <w:multiLevelType w:val="multilevel"/>
    <w:tmpl w:val="00000004"/>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15:restartNumberingAfterBreak="0">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15:restartNumberingAfterBreak="0">
    <w:nsid w:val="0000000B"/>
    <w:multiLevelType w:val="multilevel"/>
    <w:tmpl w:val="0000000A"/>
    <w:lvl w:ilvl="0">
      <w:start w:val="4"/>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4"/>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4"/>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4"/>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4"/>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4"/>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4"/>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4"/>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4"/>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15:restartNumberingAfterBreak="0">
    <w:nsid w:val="0000000D"/>
    <w:multiLevelType w:val="multilevel"/>
    <w:tmpl w:val="0000000C"/>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6" w15:restartNumberingAfterBreak="0">
    <w:nsid w:val="0000000F"/>
    <w:multiLevelType w:val="multilevel"/>
    <w:tmpl w:val="0000000E"/>
    <w:lvl w:ilvl="0">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3"/>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7" w15:restartNumberingAfterBreak="0">
    <w:nsid w:val="00000011"/>
    <w:multiLevelType w:val="multilevel"/>
    <w:tmpl w:val="000000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8" w15:restartNumberingAfterBreak="0">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9" w15:restartNumberingAfterBreak="0">
    <w:nsid w:val="00000015"/>
    <w:multiLevelType w:val="multilevel"/>
    <w:tmpl w:val="00000014"/>
    <w:lvl w:ilvl="0">
      <w:start w:val="1"/>
      <w:numFmt w:val="bullet"/>
      <w:lvlText w:val="-"/>
      <w:lvlJc w:val="left"/>
      <w:rPr>
        <w:rFonts w:ascii="Times New Roman" w:hAnsi="Times New Roman"/>
        <w:b w:val="0"/>
        <w:i w:val="0"/>
        <w:smallCaps w:val="0"/>
        <w:strike w:val="0"/>
        <w:color w:val="000000"/>
        <w:spacing w:val="0"/>
        <w:w w:val="100"/>
        <w:position w:val="0"/>
        <w:sz w:val="26"/>
        <w:u w:val="none"/>
      </w:rPr>
    </w:lvl>
    <w:lvl w:ilvl="1">
      <w:start w:val="1"/>
      <w:numFmt w:val="bullet"/>
      <w:lvlText w:val="-"/>
      <w:lvlJc w:val="left"/>
      <w:rPr>
        <w:rFonts w:ascii="Times New Roman" w:hAnsi="Times New Roman"/>
        <w:b w:val="0"/>
        <w:i w:val="0"/>
        <w:smallCaps w:val="0"/>
        <w:strike w:val="0"/>
        <w:color w:val="000000"/>
        <w:spacing w:val="0"/>
        <w:w w:val="100"/>
        <w:position w:val="0"/>
        <w:sz w:val="26"/>
        <w:u w:val="none"/>
      </w:rPr>
    </w:lvl>
    <w:lvl w:ilvl="2">
      <w:start w:val="1"/>
      <w:numFmt w:val="bullet"/>
      <w:lvlText w:val="-"/>
      <w:lvlJc w:val="left"/>
      <w:rPr>
        <w:rFonts w:ascii="Times New Roman" w:hAnsi="Times New Roman"/>
        <w:b w:val="0"/>
        <w:i w:val="0"/>
        <w:smallCaps w:val="0"/>
        <w:strike w:val="0"/>
        <w:color w:val="000000"/>
        <w:spacing w:val="0"/>
        <w:w w:val="100"/>
        <w:position w:val="0"/>
        <w:sz w:val="26"/>
        <w:u w:val="none"/>
      </w:rPr>
    </w:lvl>
    <w:lvl w:ilvl="3">
      <w:start w:val="1"/>
      <w:numFmt w:val="bullet"/>
      <w:lvlText w:val="-"/>
      <w:lvlJc w:val="left"/>
      <w:rPr>
        <w:rFonts w:ascii="Times New Roman" w:hAnsi="Times New Roman"/>
        <w:b w:val="0"/>
        <w:i w:val="0"/>
        <w:smallCaps w:val="0"/>
        <w:strike w:val="0"/>
        <w:color w:val="000000"/>
        <w:spacing w:val="0"/>
        <w:w w:val="100"/>
        <w:position w:val="0"/>
        <w:sz w:val="26"/>
        <w:u w:val="none"/>
      </w:rPr>
    </w:lvl>
    <w:lvl w:ilvl="4">
      <w:start w:val="1"/>
      <w:numFmt w:val="bullet"/>
      <w:lvlText w:val="-"/>
      <w:lvlJc w:val="left"/>
      <w:rPr>
        <w:rFonts w:ascii="Times New Roman" w:hAnsi="Times New Roman"/>
        <w:b w:val="0"/>
        <w:i w:val="0"/>
        <w:smallCaps w:val="0"/>
        <w:strike w:val="0"/>
        <w:color w:val="000000"/>
        <w:spacing w:val="0"/>
        <w:w w:val="100"/>
        <w:position w:val="0"/>
        <w:sz w:val="26"/>
        <w:u w:val="none"/>
      </w:rPr>
    </w:lvl>
    <w:lvl w:ilvl="5">
      <w:start w:val="1"/>
      <w:numFmt w:val="bullet"/>
      <w:lvlText w:val="-"/>
      <w:lvlJc w:val="left"/>
      <w:rPr>
        <w:rFonts w:ascii="Times New Roman" w:hAnsi="Times New Roman"/>
        <w:b w:val="0"/>
        <w:i w:val="0"/>
        <w:smallCaps w:val="0"/>
        <w:strike w:val="0"/>
        <w:color w:val="000000"/>
        <w:spacing w:val="0"/>
        <w:w w:val="100"/>
        <w:position w:val="0"/>
        <w:sz w:val="26"/>
        <w:u w:val="none"/>
      </w:rPr>
    </w:lvl>
    <w:lvl w:ilvl="6">
      <w:start w:val="1"/>
      <w:numFmt w:val="bullet"/>
      <w:lvlText w:val="-"/>
      <w:lvlJc w:val="left"/>
      <w:rPr>
        <w:rFonts w:ascii="Times New Roman" w:hAnsi="Times New Roman"/>
        <w:b w:val="0"/>
        <w:i w:val="0"/>
        <w:smallCaps w:val="0"/>
        <w:strike w:val="0"/>
        <w:color w:val="000000"/>
        <w:spacing w:val="0"/>
        <w:w w:val="100"/>
        <w:position w:val="0"/>
        <w:sz w:val="26"/>
        <w:u w:val="none"/>
      </w:rPr>
    </w:lvl>
    <w:lvl w:ilvl="7">
      <w:start w:val="1"/>
      <w:numFmt w:val="bullet"/>
      <w:lvlText w:val="-"/>
      <w:lvlJc w:val="left"/>
      <w:rPr>
        <w:rFonts w:ascii="Times New Roman" w:hAnsi="Times New Roman"/>
        <w:b w:val="0"/>
        <w:i w:val="0"/>
        <w:smallCaps w:val="0"/>
        <w:strike w:val="0"/>
        <w:color w:val="000000"/>
        <w:spacing w:val="0"/>
        <w:w w:val="100"/>
        <w:position w:val="0"/>
        <w:sz w:val="26"/>
        <w:u w:val="none"/>
      </w:rPr>
    </w:lvl>
    <w:lvl w:ilvl="8">
      <w:start w:val="1"/>
      <w:numFmt w:val="bullet"/>
      <w:lvlText w:val="-"/>
      <w:lvlJc w:val="left"/>
      <w:rPr>
        <w:rFonts w:ascii="Times New Roman" w:hAnsi="Times New Roman"/>
        <w:b w:val="0"/>
        <w:i w:val="0"/>
        <w:smallCaps w:val="0"/>
        <w:strike w:val="0"/>
        <w:color w:val="000000"/>
        <w:spacing w:val="0"/>
        <w:w w:val="100"/>
        <w:position w:val="0"/>
        <w:sz w:val="26"/>
        <w:u w:val="none"/>
      </w:rPr>
    </w:lvl>
  </w:abstractNum>
  <w:abstractNum w:abstractNumId="10" w15:restartNumberingAfterBreak="0">
    <w:nsid w:val="00000017"/>
    <w:multiLevelType w:val="multilevel"/>
    <w:tmpl w:val="0000001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1" w15:restartNumberingAfterBreak="0">
    <w:nsid w:val="00000019"/>
    <w:multiLevelType w:val="multilevel"/>
    <w:tmpl w:val="0000001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2" w15:restartNumberingAfterBreak="0">
    <w:nsid w:val="0000001B"/>
    <w:multiLevelType w:val="multilevel"/>
    <w:tmpl w:val="0000001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3" w15:restartNumberingAfterBreak="0">
    <w:nsid w:val="0000001D"/>
    <w:multiLevelType w:val="multilevel"/>
    <w:tmpl w:val="0000001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4" w15:restartNumberingAfterBreak="0">
    <w:nsid w:val="0000001F"/>
    <w:multiLevelType w:val="multilevel"/>
    <w:tmpl w:val="0000001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5" w15:restartNumberingAfterBreak="0">
    <w:nsid w:val="00000021"/>
    <w:multiLevelType w:val="multilevel"/>
    <w:tmpl w:val="0000002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6" w15:restartNumberingAfterBreak="0">
    <w:nsid w:val="00000023"/>
    <w:multiLevelType w:val="multilevel"/>
    <w:tmpl w:val="0000002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7" w15:restartNumberingAfterBreak="0">
    <w:nsid w:val="00000025"/>
    <w:multiLevelType w:val="multilevel"/>
    <w:tmpl w:val="0000002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8" w15:restartNumberingAfterBreak="0">
    <w:nsid w:val="00000027"/>
    <w:multiLevelType w:val="multilevel"/>
    <w:tmpl w:val="00000026"/>
    <w:lvl w:ilvl="0">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3.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9" w15:restartNumberingAfterBreak="0">
    <w:nsid w:val="00000029"/>
    <w:multiLevelType w:val="multilevel"/>
    <w:tmpl w:val="0000002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0" w15:restartNumberingAfterBreak="0">
    <w:nsid w:val="0000002B"/>
    <w:multiLevelType w:val="multilevel"/>
    <w:tmpl w:val="0000002A"/>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1" w15:restartNumberingAfterBreak="0">
    <w:nsid w:val="0000002D"/>
    <w:multiLevelType w:val="multilevel"/>
    <w:tmpl w:val="0000002C"/>
    <w:lvl w:ilvl="0">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4.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2" w15:restartNumberingAfterBreak="0">
    <w:nsid w:val="0000002F"/>
    <w:multiLevelType w:val="multilevel"/>
    <w:tmpl w:val="0000002E"/>
    <w:lvl w:ilvl="0">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4.2.%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3" w15:restartNumberingAfterBreak="0">
    <w:nsid w:val="00000031"/>
    <w:multiLevelType w:val="multilevel"/>
    <w:tmpl w:val="00000030"/>
    <w:lvl w:ilvl="0">
      <w:start w:val="1"/>
      <w:numFmt w:val="decimal"/>
      <w:lvlText w:val="4.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4.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4.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4.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4.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4.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4.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4.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4" w15:restartNumberingAfterBreak="0">
    <w:nsid w:val="00000033"/>
    <w:multiLevelType w:val="multilevel"/>
    <w:tmpl w:val="0000003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5" w15:restartNumberingAfterBreak="0">
    <w:nsid w:val="00000035"/>
    <w:multiLevelType w:val="multilevel"/>
    <w:tmpl w:val="00000034"/>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6" w15:restartNumberingAfterBreak="0">
    <w:nsid w:val="00000037"/>
    <w:multiLevelType w:val="multilevel"/>
    <w:tmpl w:val="0000003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7" w15:restartNumberingAfterBreak="0">
    <w:nsid w:val="00000039"/>
    <w:multiLevelType w:val="multilevel"/>
    <w:tmpl w:val="0000003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8" w15:restartNumberingAfterBreak="0">
    <w:nsid w:val="0000003B"/>
    <w:multiLevelType w:val="multilevel"/>
    <w:tmpl w:val="0000003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9" w15:restartNumberingAfterBreak="0">
    <w:nsid w:val="0000003D"/>
    <w:multiLevelType w:val="multilevel"/>
    <w:tmpl w:val="0000003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abstractNum>
  <w:abstractNum w:abstractNumId="30" w15:restartNumberingAfterBreak="0">
    <w:nsid w:val="0000003F"/>
    <w:multiLevelType w:val="multilevel"/>
    <w:tmpl w:val="0000003E"/>
    <w:lvl w:ilvl="0">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2">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3">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4">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5">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6">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7">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8">
      <w:start w:val="3"/>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evenAndOddHeaders/>
  <w:drawingGridHorizontalSpacing w:val="181"/>
  <w:drawingGridVerticalSpacing w:val="181"/>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9BC"/>
    <w:rsid w:val="00656BD3"/>
    <w:rsid w:val="006C09BC"/>
    <w:rsid w:val="00802AD8"/>
    <w:rsid w:val="008F3472"/>
    <w:rsid w:val="00927872"/>
    <w:rsid w:val="00A41FC7"/>
    <w:rsid w:val="00AC1DC0"/>
    <w:rsid w:val="00B70AA8"/>
    <w:rsid w:val="00E26ED0"/>
    <w:rsid w:val="00E30472"/>
    <w:rsid w:val="00F914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1972F1FF-1E31-40A7-8729-5F9FEB77C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Times New Roman" w:hAnsi="Microsoft Sans Serif" w:cs="Microsoft Sans Serif"/>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color w:val="000000"/>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rFonts w:cs="Times New Roman"/>
      <w:color w:val="0066CC"/>
      <w:u w:val="single"/>
    </w:rPr>
  </w:style>
  <w:style w:type="character" w:customStyle="1" w:styleId="a4">
    <w:name w:val="Колонтитул_"/>
    <w:basedOn w:val="a0"/>
    <w:link w:val="1"/>
    <w:uiPriority w:val="99"/>
    <w:locked/>
    <w:rPr>
      <w:rFonts w:ascii="Times New Roman" w:hAnsi="Times New Roman" w:cs="Times New Roman"/>
      <w:b/>
      <w:bCs/>
      <w:i/>
      <w:iCs/>
      <w:sz w:val="19"/>
      <w:szCs w:val="19"/>
      <w:u w:val="none"/>
    </w:rPr>
  </w:style>
  <w:style w:type="character" w:customStyle="1" w:styleId="a5">
    <w:name w:val="Колонтитул"/>
    <w:basedOn w:val="a4"/>
    <w:uiPriority w:val="99"/>
    <w:rPr>
      <w:rFonts w:ascii="Times New Roman" w:hAnsi="Times New Roman" w:cs="Times New Roman"/>
      <w:b/>
      <w:bCs/>
      <w:i/>
      <w:iCs/>
      <w:sz w:val="19"/>
      <w:szCs w:val="19"/>
      <w:u w:val="none"/>
    </w:rPr>
  </w:style>
  <w:style w:type="character" w:customStyle="1" w:styleId="2">
    <w:name w:val="Основной текст (2)_"/>
    <w:basedOn w:val="a0"/>
    <w:link w:val="21"/>
    <w:uiPriority w:val="99"/>
    <w:locked/>
    <w:rPr>
      <w:rFonts w:ascii="Times New Roman" w:hAnsi="Times New Roman" w:cs="Times New Roman"/>
      <w:sz w:val="26"/>
      <w:szCs w:val="26"/>
      <w:u w:val="none"/>
    </w:rPr>
  </w:style>
  <w:style w:type="character" w:customStyle="1" w:styleId="211pt">
    <w:name w:val="Основной текст (2) + 11 pt"/>
    <w:aliases w:val="Полужирный"/>
    <w:basedOn w:val="2"/>
    <w:uiPriority w:val="99"/>
    <w:rPr>
      <w:rFonts w:ascii="Times New Roman" w:hAnsi="Times New Roman" w:cs="Times New Roman"/>
      <w:b/>
      <w:bCs/>
      <w:sz w:val="22"/>
      <w:szCs w:val="22"/>
      <w:u w:val="none"/>
    </w:rPr>
  </w:style>
  <w:style w:type="character" w:customStyle="1" w:styleId="3">
    <w:name w:val="Основной текст (3)_"/>
    <w:basedOn w:val="a0"/>
    <w:link w:val="31"/>
    <w:uiPriority w:val="99"/>
    <w:locked/>
    <w:rPr>
      <w:rFonts w:ascii="Times New Roman" w:hAnsi="Times New Roman" w:cs="Times New Roman"/>
      <w:b/>
      <w:bCs/>
      <w:sz w:val="22"/>
      <w:szCs w:val="22"/>
      <w:u w:val="none"/>
    </w:rPr>
  </w:style>
  <w:style w:type="character" w:customStyle="1" w:styleId="30">
    <w:name w:val="Основной текст (3)"/>
    <w:basedOn w:val="3"/>
    <w:uiPriority w:val="99"/>
    <w:rPr>
      <w:rFonts w:ascii="Times New Roman" w:hAnsi="Times New Roman" w:cs="Times New Roman"/>
      <w:b/>
      <w:bCs/>
      <w:sz w:val="22"/>
      <w:szCs w:val="22"/>
      <w:u w:val="none"/>
    </w:rPr>
  </w:style>
  <w:style w:type="character" w:customStyle="1" w:styleId="4">
    <w:name w:val="Основной текст (4)_"/>
    <w:basedOn w:val="a0"/>
    <w:link w:val="41"/>
    <w:uiPriority w:val="99"/>
    <w:locked/>
    <w:rPr>
      <w:rFonts w:ascii="Times New Roman" w:hAnsi="Times New Roman" w:cs="Times New Roman"/>
      <w:b/>
      <w:bCs/>
      <w:sz w:val="17"/>
      <w:szCs w:val="17"/>
      <w:u w:val="none"/>
    </w:rPr>
  </w:style>
  <w:style w:type="character" w:customStyle="1" w:styleId="40">
    <w:name w:val="Основной текст (4)"/>
    <w:basedOn w:val="4"/>
    <w:uiPriority w:val="99"/>
    <w:rPr>
      <w:rFonts w:ascii="Times New Roman" w:hAnsi="Times New Roman" w:cs="Times New Roman"/>
      <w:b/>
      <w:bCs/>
      <w:sz w:val="17"/>
      <w:szCs w:val="17"/>
      <w:u w:val="none"/>
    </w:rPr>
  </w:style>
  <w:style w:type="character" w:customStyle="1" w:styleId="5">
    <w:name w:val="Основной текст (5)_"/>
    <w:basedOn w:val="a0"/>
    <w:link w:val="51"/>
    <w:uiPriority w:val="99"/>
    <w:locked/>
    <w:rPr>
      <w:rFonts w:ascii="Times New Roman" w:hAnsi="Times New Roman" w:cs="Times New Roman"/>
      <w:i/>
      <w:iCs/>
      <w:sz w:val="17"/>
      <w:szCs w:val="17"/>
      <w:u w:val="none"/>
    </w:rPr>
  </w:style>
  <w:style w:type="character" w:customStyle="1" w:styleId="50">
    <w:name w:val="Основной текст (5)"/>
    <w:basedOn w:val="5"/>
    <w:uiPriority w:val="99"/>
    <w:rPr>
      <w:rFonts w:ascii="Times New Roman" w:hAnsi="Times New Roman" w:cs="Times New Roman"/>
      <w:i/>
      <w:iCs/>
      <w:sz w:val="17"/>
      <w:szCs w:val="17"/>
      <w:u w:val="none"/>
    </w:rPr>
  </w:style>
  <w:style w:type="character" w:customStyle="1" w:styleId="6">
    <w:name w:val="Основной текст (6)_"/>
    <w:basedOn w:val="a0"/>
    <w:link w:val="61"/>
    <w:uiPriority w:val="99"/>
    <w:locked/>
    <w:rPr>
      <w:rFonts w:ascii="Georgia" w:hAnsi="Georgia" w:cs="Georgia"/>
      <w:sz w:val="20"/>
      <w:szCs w:val="20"/>
      <w:u w:val="none"/>
    </w:rPr>
  </w:style>
  <w:style w:type="character" w:customStyle="1" w:styleId="60">
    <w:name w:val="Основной текст (6)"/>
    <w:basedOn w:val="6"/>
    <w:uiPriority w:val="99"/>
    <w:rPr>
      <w:rFonts w:ascii="Georgia" w:hAnsi="Georgia" w:cs="Georgia"/>
      <w:sz w:val="20"/>
      <w:szCs w:val="20"/>
      <w:u w:val="none"/>
    </w:rPr>
  </w:style>
  <w:style w:type="character" w:customStyle="1" w:styleId="7">
    <w:name w:val="Основной текст (7)_"/>
    <w:basedOn w:val="a0"/>
    <w:link w:val="70"/>
    <w:uiPriority w:val="99"/>
    <w:locked/>
    <w:rPr>
      <w:rFonts w:ascii="Times New Roman" w:hAnsi="Times New Roman" w:cs="Times New Roman"/>
      <w:sz w:val="21"/>
      <w:szCs w:val="21"/>
      <w:u w:val="none"/>
    </w:rPr>
  </w:style>
  <w:style w:type="character" w:customStyle="1" w:styleId="8">
    <w:name w:val="Основной текст (8)_"/>
    <w:basedOn w:val="a0"/>
    <w:link w:val="81"/>
    <w:uiPriority w:val="99"/>
    <w:locked/>
    <w:rPr>
      <w:rFonts w:ascii="Times New Roman" w:hAnsi="Times New Roman" w:cs="Times New Roman"/>
      <w:b/>
      <w:bCs/>
      <w:i/>
      <w:iCs/>
      <w:sz w:val="22"/>
      <w:szCs w:val="22"/>
      <w:u w:val="none"/>
    </w:rPr>
  </w:style>
  <w:style w:type="character" w:customStyle="1" w:styleId="80">
    <w:name w:val="Основной текст (8)"/>
    <w:basedOn w:val="8"/>
    <w:uiPriority w:val="99"/>
    <w:rPr>
      <w:rFonts w:ascii="Times New Roman" w:hAnsi="Times New Roman" w:cs="Times New Roman"/>
      <w:b/>
      <w:bCs/>
      <w:i/>
      <w:iCs/>
      <w:sz w:val="22"/>
      <w:szCs w:val="22"/>
      <w:u w:val="none"/>
    </w:rPr>
  </w:style>
  <w:style w:type="character" w:customStyle="1" w:styleId="8Georgia">
    <w:name w:val="Основной текст (8) + Georgia"/>
    <w:aliases w:val="Не полужирный,Не курсив"/>
    <w:basedOn w:val="8"/>
    <w:uiPriority w:val="99"/>
    <w:rPr>
      <w:rFonts w:ascii="Georgia" w:hAnsi="Georgia" w:cs="Georgia"/>
      <w:b w:val="0"/>
      <w:bCs w:val="0"/>
      <w:i w:val="0"/>
      <w:iCs w:val="0"/>
      <w:noProof/>
      <w:sz w:val="22"/>
      <w:szCs w:val="22"/>
      <w:u w:val="none"/>
    </w:rPr>
  </w:style>
  <w:style w:type="character" w:customStyle="1" w:styleId="MicrosoftSansSerif">
    <w:name w:val="Колонтитул + Microsoft Sans Serif"/>
    <w:aliases w:val="9 pt,Не полужирный5,Не курсив9"/>
    <w:basedOn w:val="a4"/>
    <w:uiPriority w:val="99"/>
    <w:rPr>
      <w:rFonts w:ascii="Microsoft Sans Serif" w:hAnsi="Microsoft Sans Serif" w:cs="Microsoft Sans Serif"/>
      <w:b w:val="0"/>
      <w:bCs w:val="0"/>
      <w:i w:val="0"/>
      <w:iCs w:val="0"/>
      <w:sz w:val="18"/>
      <w:szCs w:val="18"/>
      <w:u w:val="none"/>
    </w:rPr>
  </w:style>
  <w:style w:type="character" w:customStyle="1" w:styleId="9">
    <w:name w:val="Основной текст (9)_"/>
    <w:basedOn w:val="a0"/>
    <w:link w:val="90"/>
    <w:uiPriority w:val="99"/>
    <w:locked/>
    <w:rPr>
      <w:rFonts w:ascii="Times New Roman" w:hAnsi="Times New Roman" w:cs="Times New Roman"/>
      <w:b/>
      <w:bCs/>
      <w:sz w:val="26"/>
      <w:szCs w:val="26"/>
      <w:u w:val="none"/>
    </w:rPr>
  </w:style>
  <w:style w:type="character" w:customStyle="1" w:styleId="10">
    <w:name w:val="Основной текст (10)_"/>
    <w:basedOn w:val="a0"/>
    <w:link w:val="100"/>
    <w:uiPriority w:val="99"/>
    <w:locked/>
    <w:rPr>
      <w:rFonts w:ascii="Times New Roman" w:hAnsi="Times New Roman" w:cs="Times New Roman"/>
      <w:b/>
      <w:bCs/>
      <w:sz w:val="28"/>
      <w:szCs w:val="28"/>
      <w:u w:val="none"/>
    </w:rPr>
  </w:style>
  <w:style w:type="character" w:customStyle="1" w:styleId="20">
    <w:name w:val="Оглавление 2 Знак"/>
    <w:basedOn w:val="a0"/>
    <w:link w:val="22"/>
    <w:uiPriority w:val="99"/>
    <w:locked/>
    <w:rPr>
      <w:rFonts w:ascii="Times New Roman" w:hAnsi="Times New Roman" w:cs="Times New Roman"/>
      <w:sz w:val="26"/>
      <w:szCs w:val="26"/>
      <w:u w:val="none"/>
    </w:rPr>
  </w:style>
  <w:style w:type="character" w:customStyle="1" w:styleId="23">
    <w:name w:val="Заголовок №2_"/>
    <w:basedOn w:val="a0"/>
    <w:link w:val="24"/>
    <w:uiPriority w:val="99"/>
    <w:locked/>
    <w:rPr>
      <w:rFonts w:ascii="Times New Roman" w:hAnsi="Times New Roman" w:cs="Times New Roman"/>
      <w:b/>
      <w:bCs/>
      <w:sz w:val="28"/>
      <w:szCs w:val="28"/>
      <w:u w:val="none"/>
    </w:rPr>
  </w:style>
  <w:style w:type="character" w:customStyle="1" w:styleId="25">
    <w:name w:val="Основной текст (2) + Курсив"/>
    <w:basedOn w:val="2"/>
    <w:uiPriority w:val="99"/>
    <w:rPr>
      <w:rFonts w:ascii="Times New Roman" w:hAnsi="Times New Roman" w:cs="Times New Roman"/>
      <w:i/>
      <w:iCs/>
      <w:sz w:val="26"/>
      <w:szCs w:val="26"/>
      <w:u w:val="none"/>
    </w:rPr>
  </w:style>
  <w:style w:type="character" w:customStyle="1" w:styleId="11">
    <w:name w:val="Основной текст (11)_"/>
    <w:basedOn w:val="a0"/>
    <w:link w:val="110"/>
    <w:uiPriority w:val="99"/>
    <w:locked/>
    <w:rPr>
      <w:rFonts w:ascii="Times New Roman" w:hAnsi="Times New Roman" w:cs="Times New Roman"/>
      <w:i/>
      <w:iCs/>
      <w:sz w:val="26"/>
      <w:szCs w:val="26"/>
      <w:u w:val="none"/>
    </w:rPr>
  </w:style>
  <w:style w:type="character" w:customStyle="1" w:styleId="111">
    <w:name w:val="Основной текст (11) + Не курсив"/>
    <w:basedOn w:val="11"/>
    <w:uiPriority w:val="99"/>
    <w:rPr>
      <w:rFonts w:ascii="Times New Roman" w:hAnsi="Times New Roman" w:cs="Times New Roman"/>
      <w:i w:val="0"/>
      <w:iCs w:val="0"/>
      <w:sz w:val="26"/>
      <w:szCs w:val="26"/>
      <w:u w:val="none"/>
    </w:rPr>
  </w:style>
  <w:style w:type="character" w:customStyle="1" w:styleId="29pt">
    <w:name w:val="Основной текст (2) + 9 pt"/>
    <w:aliases w:val="Интервал -1 pt"/>
    <w:basedOn w:val="2"/>
    <w:uiPriority w:val="99"/>
    <w:rPr>
      <w:rFonts w:ascii="Times New Roman" w:hAnsi="Times New Roman" w:cs="Times New Roman"/>
      <w:spacing w:val="-30"/>
      <w:sz w:val="18"/>
      <w:szCs w:val="18"/>
      <w:u w:val="none"/>
    </w:rPr>
  </w:style>
  <w:style w:type="character" w:customStyle="1" w:styleId="4Exact">
    <w:name w:val="Основной текст (4) Exact"/>
    <w:basedOn w:val="a0"/>
    <w:uiPriority w:val="99"/>
    <w:rPr>
      <w:rFonts w:ascii="Times New Roman" w:hAnsi="Times New Roman" w:cs="Times New Roman"/>
      <w:b/>
      <w:bCs/>
      <w:sz w:val="17"/>
      <w:szCs w:val="17"/>
      <w:u w:val="none"/>
    </w:rPr>
  </w:style>
  <w:style w:type="character" w:customStyle="1" w:styleId="12Exact">
    <w:name w:val="Основной текст (12) Exact"/>
    <w:basedOn w:val="a0"/>
    <w:uiPriority w:val="99"/>
    <w:rPr>
      <w:rFonts w:ascii="Times New Roman" w:hAnsi="Times New Roman" w:cs="Times New Roman"/>
      <w:sz w:val="17"/>
      <w:szCs w:val="17"/>
      <w:u w:val="none"/>
    </w:rPr>
  </w:style>
  <w:style w:type="character" w:customStyle="1" w:styleId="12Exact9">
    <w:name w:val="Основной текст (12) Exact9"/>
    <w:basedOn w:val="12"/>
    <w:uiPriority w:val="99"/>
    <w:rPr>
      <w:rFonts w:ascii="Times New Roman" w:hAnsi="Times New Roman" w:cs="Times New Roman"/>
      <w:color w:val="000000"/>
      <w:spacing w:val="0"/>
      <w:w w:val="100"/>
      <w:position w:val="0"/>
      <w:sz w:val="17"/>
      <w:szCs w:val="17"/>
      <w:u w:val="none"/>
    </w:rPr>
  </w:style>
  <w:style w:type="character" w:customStyle="1" w:styleId="12">
    <w:name w:val="Основной текст (12)_"/>
    <w:basedOn w:val="a0"/>
    <w:link w:val="121"/>
    <w:uiPriority w:val="99"/>
    <w:locked/>
    <w:rPr>
      <w:rFonts w:ascii="Times New Roman" w:hAnsi="Times New Roman" w:cs="Times New Roman"/>
      <w:sz w:val="17"/>
      <w:szCs w:val="17"/>
      <w:u w:val="none"/>
    </w:rPr>
  </w:style>
  <w:style w:type="character" w:customStyle="1" w:styleId="120">
    <w:name w:val="Основной текст (12)"/>
    <w:basedOn w:val="12"/>
    <w:uiPriority w:val="99"/>
    <w:rPr>
      <w:rFonts w:ascii="Times New Roman" w:hAnsi="Times New Roman" w:cs="Times New Roman"/>
      <w:sz w:val="17"/>
      <w:szCs w:val="17"/>
      <w:u w:val="none"/>
    </w:rPr>
  </w:style>
  <w:style w:type="character" w:customStyle="1" w:styleId="126">
    <w:name w:val="Основной текст (12)6"/>
    <w:basedOn w:val="12"/>
    <w:uiPriority w:val="99"/>
    <w:rPr>
      <w:rFonts w:ascii="Times New Roman" w:hAnsi="Times New Roman" w:cs="Times New Roman"/>
      <w:sz w:val="17"/>
      <w:szCs w:val="17"/>
      <w:u w:val="none"/>
    </w:rPr>
  </w:style>
  <w:style w:type="character" w:customStyle="1" w:styleId="125">
    <w:name w:val="Основной текст (12)5"/>
    <w:basedOn w:val="12"/>
    <w:uiPriority w:val="99"/>
    <w:rPr>
      <w:rFonts w:ascii="Times New Roman" w:hAnsi="Times New Roman" w:cs="Times New Roman"/>
      <w:sz w:val="17"/>
      <w:szCs w:val="17"/>
      <w:u w:val="none"/>
    </w:rPr>
  </w:style>
  <w:style w:type="character" w:customStyle="1" w:styleId="13">
    <w:name w:val="Заголовок №1_"/>
    <w:basedOn w:val="a0"/>
    <w:link w:val="14"/>
    <w:uiPriority w:val="99"/>
    <w:locked/>
    <w:rPr>
      <w:rFonts w:cs="Times New Roman"/>
      <w:b/>
      <w:bCs/>
      <w:sz w:val="28"/>
      <w:szCs w:val="28"/>
      <w:u w:val="none"/>
    </w:rPr>
  </w:style>
  <w:style w:type="character" w:customStyle="1" w:styleId="15">
    <w:name w:val="Заголовок №1 + Не полужирный"/>
    <w:basedOn w:val="13"/>
    <w:uiPriority w:val="99"/>
    <w:rPr>
      <w:rFonts w:cs="Times New Roman"/>
      <w:b w:val="0"/>
      <w:bCs w:val="0"/>
      <w:sz w:val="28"/>
      <w:szCs w:val="28"/>
      <w:u w:val="none"/>
    </w:rPr>
  </w:style>
  <w:style w:type="character" w:customStyle="1" w:styleId="54">
    <w:name w:val="Основной текст (5)4"/>
    <w:basedOn w:val="5"/>
    <w:uiPriority w:val="99"/>
    <w:rPr>
      <w:rFonts w:ascii="Times New Roman" w:hAnsi="Times New Roman" w:cs="Times New Roman"/>
      <w:i/>
      <w:iCs/>
      <w:sz w:val="17"/>
      <w:szCs w:val="17"/>
      <w:u w:val="none"/>
    </w:rPr>
  </w:style>
  <w:style w:type="character" w:customStyle="1" w:styleId="28">
    <w:name w:val="Основной текст (2) + 8"/>
    <w:aliases w:val="5 pt"/>
    <w:basedOn w:val="2"/>
    <w:uiPriority w:val="99"/>
    <w:rPr>
      <w:rFonts w:ascii="Times New Roman" w:hAnsi="Times New Roman" w:cs="Times New Roman"/>
      <w:sz w:val="17"/>
      <w:szCs w:val="17"/>
      <w:u w:val="none"/>
    </w:rPr>
  </w:style>
  <w:style w:type="character" w:customStyle="1" w:styleId="2817">
    <w:name w:val="Основной текст (2) + 817"/>
    <w:aliases w:val="5 pt20"/>
    <w:basedOn w:val="2"/>
    <w:uiPriority w:val="99"/>
    <w:rPr>
      <w:rFonts w:ascii="Times New Roman" w:hAnsi="Times New Roman" w:cs="Times New Roman"/>
      <w:sz w:val="17"/>
      <w:szCs w:val="17"/>
      <w:u w:val="none"/>
    </w:rPr>
  </w:style>
  <w:style w:type="character" w:customStyle="1" w:styleId="2816">
    <w:name w:val="Основной текст (2) + 816"/>
    <w:aliases w:val="5 pt19"/>
    <w:basedOn w:val="2"/>
    <w:uiPriority w:val="99"/>
    <w:rPr>
      <w:rFonts w:ascii="Times New Roman" w:hAnsi="Times New Roman" w:cs="Times New Roman"/>
      <w:sz w:val="17"/>
      <w:szCs w:val="17"/>
      <w:u w:val="none"/>
    </w:rPr>
  </w:style>
  <w:style w:type="character" w:customStyle="1" w:styleId="53">
    <w:name w:val="Основной текст (5)3"/>
    <w:basedOn w:val="5"/>
    <w:uiPriority w:val="99"/>
    <w:rPr>
      <w:rFonts w:ascii="Times New Roman" w:hAnsi="Times New Roman" w:cs="Times New Roman"/>
      <w:i/>
      <w:iCs/>
      <w:sz w:val="17"/>
      <w:szCs w:val="17"/>
      <w:u w:val="none"/>
    </w:rPr>
  </w:style>
  <w:style w:type="character" w:customStyle="1" w:styleId="52">
    <w:name w:val="Основной текст (5)2"/>
    <w:basedOn w:val="5"/>
    <w:uiPriority w:val="99"/>
    <w:rPr>
      <w:rFonts w:ascii="Times New Roman" w:hAnsi="Times New Roman" w:cs="Times New Roman"/>
      <w:i/>
      <w:iCs/>
      <w:sz w:val="17"/>
      <w:szCs w:val="17"/>
      <w:u w:val="none"/>
    </w:rPr>
  </w:style>
  <w:style w:type="character" w:customStyle="1" w:styleId="122">
    <w:name w:val="Основной текст (12) + Курсив"/>
    <w:basedOn w:val="12"/>
    <w:uiPriority w:val="99"/>
    <w:rPr>
      <w:rFonts w:ascii="Times New Roman" w:hAnsi="Times New Roman" w:cs="Times New Roman"/>
      <w:i/>
      <w:iCs/>
      <w:sz w:val="17"/>
      <w:szCs w:val="17"/>
      <w:u w:val="none"/>
      <w:lang w:val="en-US" w:eastAsia="en-US"/>
    </w:rPr>
  </w:style>
  <w:style w:type="character" w:customStyle="1" w:styleId="1210">
    <w:name w:val="Основной текст (12) + Курсив1"/>
    <w:basedOn w:val="12"/>
    <w:uiPriority w:val="99"/>
    <w:rPr>
      <w:rFonts w:ascii="Times New Roman" w:hAnsi="Times New Roman" w:cs="Times New Roman"/>
      <w:i/>
      <w:iCs/>
      <w:sz w:val="17"/>
      <w:szCs w:val="17"/>
      <w:u w:val="none"/>
    </w:rPr>
  </w:style>
  <w:style w:type="character" w:customStyle="1" w:styleId="12Georgia">
    <w:name w:val="Основной текст (12) + Georgia"/>
    <w:aliases w:val="8 pt"/>
    <w:basedOn w:val="12"/>
    <w:uiPriority w:val="99"/>
    <w:rPr>
      <w:rFonts w:ascii="Georgia" w:hAnsi="Georgia" w:cs="Georgia"/>
      <w:sz w:val="16"/>
      <w:szCs w:val="16"/>
      <w:u w:val="single"/>
    </w:rPr>
  </w:style>
  <w:style w:type="character" w:customStyle="1" w:styleId="124">
    <w:name w:val="Основной текст (12)4"/>
    <w:basedOn w:val="12"/>
    <w:uiPriority w:val="99"/>
    <w:rPr>
      <w:rFonts w:ascii="Times New Roman" w:hAnsi="Times New Roman" w:cs="Times New Roman"/>
      <w:sz w:val="17"/>
      <w:szCs w:val="17"/>
      <w:u w:val="single"/>
    </w:rPr>
  </w:style>
  <w:style w:type="character" w:customStyle="1" w:styleId="12Georgia2">
    <w:name w:val="Основной текст (12) + Georgia2"/>
    <w:aliases w:val="8 pt9,Малые прописные"/>
    <w:basedOn w:val="12"/>
    <w:uiPriority w:val="99"/>
    <w:rPr>
      <w:rFonts w:ascii="Georgia" w:hAnsi="Georgia" w:cs="Georgia"/>
      <w:smallCaps/>
      <w:sz w:val="16"/>
      <w:szCs w:val="16"/>
      <w:u w:val="single"/>
    </w:rPr>
  </w:style>
  <w:style w:type="character" w:customStyle="1" w:styleId="13Exact">
    <w:name w:val="Основной текст (13) Exact"/>
    <w:basedOn w:val="a0"/>
    <w:link w:val="130"/>
    <w:uiPriority w:val="99"/>
    <w:locked/>
    <w:rPr>
      <w:rFonts w:ascii="Times New Roman" w:hAnsi="Times New Roman" w:cs="Times New Roman"/>
      <w:sz w:val="17"/>
      <w:szCs w:val="17"/>
      <w:u w:val="none"/>
    </w:rPr>
  </w:style>
  <w:style w:type="character" w:customStyle="1" w:styleId="13Exact1">
    <w:name w:val="Основной текст (13) Exact1"/>
    <w:basedOn w:val="13Exact"/>
    <w:uiPriority w:val="99"/>
    <w:rPr>
      <w:rFonts w:ascii="Times New Roman" w:hAnsi="Times New Roman" w:cs="Times New Roman"/>
      <w:sz w:val="17"/>
      <w:szCs w:val="17"/>
      <w:u w:val="none"/>
    </w:rPr>
  </w:style>
  <w:style w:type="character" w:customStyle="1" w:styleId="12Exact8">
    <w:name w:val="Основной текст (12) Exact8"/>
    <w:basedOn w:val="12"/>
    <w:uiPriority w:val="99"/>
    <w:rPr>
      <w:rFonts w:ascii="Times New Roman" w:hAnsi="Times New Roman" w:cs="Times New Roman"/>
      <w:sz w:val="17"/>
      <w:szCs w:val="17"/>
      <w:u w:val="none"/>
    </w:rPr>
  </w:style>
  <w:style w:type="character" w:customStyle="1" w:styleId="14Exact">
    <w:name w:val="Основной текст (14) Exact"/>
    <w:basedOn w:val="a0"/>
    <w:link w:val="140"/>
    <w:uiPriority w:val="99"/>
    <w:locked/>
    <w:rPr>
      <w:rFonts w:cs="Times New Roman"/>
      <w:sz w:val="16"/>
      <w:szCs w:val="16"/>
      <w:u w:val="none"/>
    </w:rPr>
  </w:style>
  <w:style w:type="character" w:customStyle="1" w:styleId="14Exact1">
    <w:name w:val="Основной текст (14) Exact1"/>
    <w:basedOn w:val="14Exact"/>
    <w:uiPriority w:val="99"/>
    <w:rPr>
      <w:rFonts w:cs="Times New Roman"/>
      <w:sz w:val="16"/>
      <w:szCs w:val="16"/>
      <w:u w:val="none"/>
    </w:rPr>
  </w:style>
  <w:style w:type="character" w:customStyle="1" w:styleId="15Exact">
    <w:name w:val="Основной текст (15) Exact"/>
    <w:basedOn w:val="a0"/>
    <w:link w:val="150"/>
    <w:uiPriority w:val="99"/>
    <w:locked/>
    <w:rPr>
      <w:rFonts w:cs="Times New Roman"/>
      <w:spacing w:val="10"/>
      <w:sz w:val="15"/>
      <w:szCs w:val="15"/>
      <w:u w:val="none"/>
    </w:rPr>
  </w:style>
  <w:style w:type="character" w:customStyle="1" w:styleId="150ptExact">
    <w:name w:val="Основной текст (15) + Интервал 0 pt Exact"/>
    <w:basedOn w:val="15Exact"/>
    <w:uiPriority w:val="99"/>
    <w:rPr>
      <w:rFonts w:cs="Times New Roman"/>
      <w:spacing w:val="0"/>
      <w:sz w:val="15"/>
      <w:szCs w:val="15"/>
      <w:u w:val="none"/>
    </w:rPr>
  </w:style>
  <w:style w:type="character" w:customStyle="1" w:styleId="16Exact">
    <w:name w:val="Основной текст (16) Exact"/>
    <w:basedOn w:val="a0"/>
    <w:link w:val="16"/>
    <w:uiPriority w:val="99"/>
    <w:locked/>
    <w:rPr>
      <w:rFonts w:ascii="Century Gothic" w:hAnsi="Century Gothic" w:cs="Century Gothic"/>
      <w:w w:val="100"/>
      <w:sz w:val="17"/>
      <w:szCs w:val="17"/>
      <w:u w:val="none"/>
    </w:rPr>
  </w:style>
  <w:style w:type="character" w:customStyle="1" w:styleId="16MicrosoftSansSerif">
    <w:name w:val="Основной текст (16) + Microsoft Sans Serif"/>
    <w:aliases w:val="9,5 pt Exact"/>
    <w:basedOn w:val="16Exact"/>
    <w:uiPriority w:val="99"/>
    <w:rPr>
      <w:rFonts w:ascii="Microsoft Sans Serif" w:hAnsi="Microsoft Sans Serif" w:cs="Microsoft Sans Serif"/>
      <w:w w:val="100"/>
      <w:sz w:val="19"/>
      <w:szCs w:val="19"/>
      <w:u w:val="none"/>
    </w:rPr>
  </w:style>
  <w:style w:type="character" w:customStyle="1" w:styleId="12Exact7">
    <w:name w:val="Основной текст (12) Exact7"/>
    <w:basedOn w:val="12"/>
    <w:uiPriority w:val="99"/>
    <w:rPr>
      <w:rFonts w:ascii="Times New Roman" w:hAnsi="Times New Roman" w:cs="Times New Roman"/>
      <w:sz w:val="17"/>
      <w:szCs w:val="17"/>
      <w:u w:val="single"/>
    </w:rPr>
  </w:style>
  <w:style w:type="character" w:customStyle="1" w:styleId="12Exact6">
    <w:name w:val="Основной текст (12) Exact6"/>
    <w:basedOn w:val="12"/>
    <w:uiPriority w:val="99"/>
    <w:rPr>
      <w:rFonts w:ascii="Times New Roman" w:hAnsi="Times New Roman" w:cs="Times New Roman"/>
      <w:sz w:val="17"/>
      <w:szCs w:val="17"/>
      <w:u w:val="none"/>
    </w:rPr>
  </w:style>
  <w:style w:type="character" w:customStyle="1" w:styleId="12Exact5">
    <w:name w:val="Основной текст (12) Exact5"/>
    <w:basedOn w:val="12"/>
    <w:uiPriority w:val="99"/>
    <w:rPr>
      <w:rFonts w:ascii="Times New Roman" w:hAnsi="Times New Roman" w:cs="Times New Roman"/>
      <w:sz w:val="17"/>
      <w:szCs w:val="17"/>
      <w:u w:val="none"/>
    </w:rPr>
  </w:style>
  <w:style w:type="character" w:customStyle="1" w:styleId="123">
    <w:name w:val="Основной текст (12) + Малые прописные"/>
    <w:basedOn w:val="12"/>
    <w:uiPriority w:val="99"/>
    <w:rPr>
      <w:rFonts w:ascii="Times New Roman" w:hAnsi="Times New Roman" w:cs="Times New Roman"/>
      <w:smallCaps/>
      <w:sz w:val="17"/>
      <w:szCs w:val="17"/>
      <w:u w:val="none"/>
      <w:lang w:val="en-US" w:eastAsia="en-US"/>
    </w:rPr>
  </w:style>
  <w:style w:type="character" w:customStyle="1" w:styleId="2815">
    <w:name w:val="Основной текст (2) + 815"/>
    <w:aliases w:val="5 pt18"/>
    <w:basedOn w:val="2"/>
    <w:uiPriority w:val="99"/>
    <w:rPr>
      <w:rFonts w:ascii="Times New Roman" w:hAnsi="Times New Roman" w:cs="Times New Roman"/>
      <w:sz w:val="17"/>
      <w:szCs w:val="17"/>
      <w:u w:val="none"/>
    </w:rPr>
  </w:style>
  <w:style w:type="character" w:customStyle="1" w:styleId="2814">
    <w:name w:val="Основной текст (2) + 814"/>
    <w:aliases w:val="5 pt17"/>
    <w:basedOn w:val="2"/>
    <w:uiPriority w:val="99"/>
    <w:rPr>
      <w:rFonts w:ascii="Times New Roman" w:hAnsi="Times New Roman" w:cs="Times New Roman"/>
      <w:sz w:val="17"/>
      <w:szCs w:val="17"/>
      <w:u w:val="none"/>
    </w:rPr>
  </w:style>
  <w:style w:type="character" w:customStyle="1" w:styleId="a6">
    <w:name w:val="Подпись к таблице_"/>
    <w:basedOn w:val="a0"/>
    <w:link w:val="a7"/>
    <w:uiPriority w:val="99"/>
    <w:locked/>
    <w:rPr>
      <w:rFonts w:ascii="Times New Roman" w:hAnsi="Times New Roman" w:cs="Times New Roman"/>
      <w:b/>
      <w:bCs/>
      <w:sz w:val="17"/>
      <w:szCs w:val="17"/>
      <w:u w:val="none"/>
    </w:rPr>
  </w:style>
  <w:style w:type="character" w:customStyle="1" w:styleId="2813">
    <w:name w:val="Основной текст (2) + 813"/>
    <w:aliases w:val="5 pt16,Полужирный4"/>
    <w:basedOn w:val="2"/>
    <w:uiPriority w:val="99"/>
    <w:rPr>
      <w:rFonts w:ascii="Times New Roman" w:hAnsi="Times New Roman" w:cs="Times New Roman"/>
      <w:b/>
      <w:bCs/>
      <w:sz w:val="17"/>
      <w:szCs w:val="17"/>
      <w:u w:val="none"/>
    </w:rPr>
  </w:style>
  <w:style w:type="character" w:customStyle="1" w:styleId="2812">
    <w:name w:val="Основной текст (2) + 812"/>
    <w:aliases w:val="5 pt15,Полужирный3"/>
    <w:basedOn w:val="2"/>
    <w:uiPriority w:val="99"/>
    <w:rPr>
      <w:rFonts w:ascii="Times New Roman" w:hAnsi="Times New Roman" w:cs="Times New Roman"/>
      <w:b/>
      <w:bCs/>
      <w:sz w:val="17"/>
      <w:szCs w:val="17"/>
      <w:u w:val="none"/>
    </w:rPr>
  </w:style>
  <w:style w:type="character" w:customStyle="1" w:styleId="2Georgia">
    <w:name w:val="Основной текст (2) + Georgia"/>
    <w:aliases w:val="8 pt8"/>
    <w:basedOn w:val="2"/>
    <w:uiPriority w:val="99"/>
    <w:rPr>
      <w:rFonts w:ascii="Georgia" w:hAnsi="Georgia" w:cs="Georgia"/>
      <w:sz w:val="16"/>
      <w:szCs w:val="16"/>
      <w:u w:val="none"/>
    </w:rPr>
  </w:style>
  <w:style w:type="character" w:customStyle="1" w:styleId="2811">
    <w:name w:val="Основной текст (2) + 811"/>
    <w:aliases w:val="5 pt14,Полужирный2"/>
    <w:basedOn w:val="2"/>
    <w:uiPriority w:val="99"/>
    <w:rPr>
      <w:rFonts w:ascii="Times New Roman" w:hAnsi="Times New Roman" w:cs="Times New Roman"/>
      <w:b/>
      <w:bCs/>
      <w:sz w:val="17"/>
      <w:szCs w:val="17"/>
      <w:u w:val="none"/>
    </w:rPr>
  </w:style>
  <w:style w:type="character" w:customStyle="1" w:styleId="12Exact0">
    <w:name w:val="Основной текст (12) + Полужирный Exact"/>
    <w:basedOn w:val="12"/>
    <w:uiPriority w:val="99"/>
    <w:rPr>
      <w:rFonts w:ascii="Times New Roman" w:hAnsi="Times New Roman" w:cs="Times New Roman"/>
      <w:b/>
      <w:bCs/>
      <w:sz w:val="17"/>
      <w:szCs w:val="17"/>
      <w:u w:val="none"/>
    </w:rPr>
  </w:style>
  <w:style w:type="character" w:customStyle="1" w:styleId="17Exact">
    <w:name w:val="Основной текст (17) Exact"/>
    <w:basedOn w:val="a0"/>
    <w:link w:val="17"/>
    <w:uiPriority w:val="99"/>
    <w:locked/>
    <w:rPr>
      <w:rFonts w:ascii="Century Gothic" w:hAnsi="Century Gothic" w:cs="Century Gothic"/>
      <w:spacing w:val="-10"/>
      <w:sz w:val="16"/>
      <w:szCs w:val="16"/>
      <w:u w:val="none"/>
    </w:rPr>
  </w:style>
  <w:style w:type="character" w:customStyle="1" w:styleId="12Verdana">
    <w:name w:val="Основной текст (12) + Verdana"/>
    <w:aliases w:val="6,5 pt Exact1"/>
    <w:basedOn w:val="12"/>
    <w:uiPriority w:val="99"/>
    <w:rPr>
      <w:rFonts w:ascii="Verdana" w:hAnsi="Verdana" w:cs="Verdana"/>
      <w:sz w:val="13"/>
      <w:szCs w:val="13"/>
      <w:u w:val="none"/>
    </w:rPr>
  </w:style>
  <w:style w:type="character" w:customStyle="1" w:styleId="2Exact">
    <w:name w:val="Основной текст (2) Exact"/>
    <w:basedOn w:val="a0"/>
    <w:uiPriority w:val="99"/>
    <w:rPr>
      <w:rFonts w:ascii="Times New Roman" w:hAnsi="Times New Roman" w:cs="Times New Roman"/>
      <w:sz w:val="26"/>
      <w:szCs w:val="26"/>
      <w:u w:val="none"/>
    </w:rPr>
  </w:style>
  <w:style w:type="character" w:customStyle="1" w:styleId="12Exact4">
    <w:name w:val="Основной текст (12) Exact4"/>
    <w:basedOn w:val="12"/>
    <w:uiPriority w:val="99"/>
    <w:rPr>
      <w:rFonts w:ascii="Times New Roman" w:hAnsi="Times New Roman" w:cs="Times New Roman"/>
      <w:sz w:val="17"/>
      <w:szCs w:val="17"/>
      <w:u w:val="none"/>
    </w:rPr>
  </w:style>
  <w:style w:type="character" w:customStyle="1" w:styleId="Exact">
    <w:name w:val="Подпись к картинке Exact"/>
    <w:basedOn w:val="a0"/>
    <w:link w:val="a8"/>
    <w:uiPriority w:val="99"/>
    <w:locked/>
    <w:rPr>
      <w:rFonts w:ascii="Times New Roman" w:hAnsi="Times New Roman" w:cs="Times New Roman"/>
      <w:sz w:val="17"/>
      <w:szCs w:val="17"/>
      <w:u w:val="none"/>
    </w:rPr>
  </w:style>
  <w:style w:type="character" w:customStyle="1" w:styleId="Exact1">
    <w:name w:val="Подпись к картинке Exact1"/>
    <w:basedOn w:val="Exact"/>
    <w:uiPriority w:val="99"/>
    <w:rPr>
      <w:rFonts w:ascii="Times New Roman" w:hAnsi="Times New Roman" w:cs="Times New Roman"/>
      <w:sz w:val="17"/>
      <w:szCs w:val="17"/>
      <w:u w:val="none"/>
    </w:rPr>
  </w:style>
  <w:style w:type="character" w:customStyle="1" w:styleId="2Exact0">
    <w:name w:val="Подпись к картинке (2) Exact"/>
    <w:basedOn w:val="a0"/>
    <w:link w:val="26"/>
    <w:uiPriority w:val="99"/>
    <w:locked/>
    <w:rPr>
      <w:rFonts w:ascii="Times New Roman" w:hAnsi="Times New Roman" w:cs="Times New Roman"/>
      <w:spacing w:val="0"/>
      <w:sz w:val="26"/>
      <w:szCs w:val="26"/>
      <w:u w:val="none"/>
    </w:rPr>
  </w:style>
  <w:style w:type="character" w:customStyle="1" w:styleId="2Exact1">
    <w:name w:val="Подпись к картинке (2) Exact1"/>
    <w:basedOn w:val="2Exact0"/>
    <w:uiPriority w:val="99"/>
    <w:rPr>
      <w:rFonts w:ascii="Times New Roman" w:hAnsi="Times New Roman" w:cs="Times New Roman"/>
      <w:spacing w:val="0"/>
      <w:sz w:val="26"/>
      <w:szCs w:val="26"/>
      <w:u w:val="none"/>
    </w:rPr>
  </w:style>
  <w:style w:type="character" w:customStyle="1" w:styleId="12Exact3">
    <w:name w:val="Основной текст (12) Exact3"/>
    <w:basedOn w:val="12"/>
    <w:uiPriority w:val="99"/>
    <w:rPr>
      <w:rFonts w:ascii="Times New Roman" w:hAnsi="Times New Roman" w:cs="Times New Roman"/>
      <w:noProof/>
      <w:sz w:val="17"/>
      <w:szCs w:val="17"/>
      <w:u w:val="none"/>
    </w:rPr>
  </w:style>
  <w:style w:type="character" w:customStyle="1" w:styleId="18Exact">
    <w:name w:val="Основной текст (18) Exact"/>
    <w:basedOn w:val="a0"/>
    <w:link w:val="18"/>
    <w:uiPriority w:val="99"/>
    <w:locked/>
    <w:rPr>
      <w:rFonts w:ascii="Times New Roman" w:hAnsi="Times New Roman" w:cs="Times New Roman"/>
      <w:sz w:val="18"/>
      <w:szCs w:val="18"/>
      <w:u w:val="none"/>
    </w:rPr>
  </w:style>
  <w:style w:type="character" w:customStyle="1" w:styleId="18Exact1">
    <w:name w:val="Основной текст (18) Exact1"/>
    <w:basedOn w:val="18Exact"/>
    <w:uiPriority w:val="99"/>
    <w:rPr>
      <w:rFonts w:ascii="Times New Roman" w:hAnsi="Times New Roman" w:cs="Times New Roman"/>
      <w:sz w:val="18"/>
      <w:szCs w:val="18"/>
      <w:u w:val="none"/>
    </w:rPr>
  </w:style>
  <w:style w:type="character" w:customStyle="1" w:styleId="19Exact">
    <w:name w:val="Основной текст (19) Exact"/>
    <w:basedOn w:val="a0"/>
    <w:link w:val="19"/>
    <w:uiPriority w:val="99"/>
    <w:locked/>
    <w:rPr>
      <w:rFonts w:ascii="Verdana" w:hAnsi="Verdana" w:cs="Verdana"/>
      <w:sz w:val="13"/>
      <w:szCs w:val="13"/>
      <w:u w:val="none"/>
    </w:rPr>
  </w:style>
  <w:style w:type="character" w:customStyle="1" w:styleId="12Verdana1">
    <w:name w:val="Основной текст (12) + Verdana1"/>
    <w:aliases w:val="8 pt7,Курсив Exact"/>
    <w:basedOn w:val="12"/>
    <w:uiPriority w:val="99"/>
    <w:rPr>
      <w:rFonts w:ascii="Verdana" w:hAnsi="Verdana" w:cs="Verdana"/>
      <w:i/>
      <w:iCs/>
      <w:sz w:val="16"/>
      <w:szCs w:val="16"/>
      <w:u w:val="none"/>
    </w:rPr>
  </w:style>
  <w:style w:type="character" w:customStyle="1" w:styleId="1213ptExact">
    <w:name w:val="Основной текст (12) + 13 pt Exact"/>
    <w:basedOn w:val="12"/>
    <w:uiPriority w:val="99"/>
    <w:rPr>
      <w:rFonts w:ascii="Times New Roman" w:hAnsi="Times New Roman" w:cs="Times New Roman"/>
      <w:sz w:val="26"/>
      <w:szCs w:val="26"/>
      <w:u w:val="none"/>
    </w:rPr>
  </w:style>
  <w:style w:type="character" w:customStyle="1" w:styleId="12Exact2">
    <w:name w:val="Основной текст (12) Exact2"/>
    <w:basedOn w:val="12"/>
    <w:uiPriority w:val="99"/>
    <w:rPr>
      <w:rFonts w:ascii="Times New Roman" w:hAnsi="Times New Roman" w:cs="Times New Roman"/>
      <w:sz w:val="17"/>
      <w:szCs w:val="17"/>
      <w:u w:val="single"/>
    </w:rPr>
  </w:style>
  <w:style w:type="character" w:customStyle="1" w:styleId="20Exact">
    <w:name w:val="Основной текст (20) Exact"/>
    <w:basedOn w:val="a0"/>
    <w:link w:val="200"/>
    <w:uiPriority w:val="99"/>
    <w:locked/>
    <w:rPr>
      <w:rFonts w:ascii="Times New Roman" w:hAnsi="Times New Roman" w:cs="Times New Roman"/>
      <w:sz w:val="26"/>
      <w:szCs w:val="26"/>
      <w:u w:val="none"/>
    </w:rPr>
  </w:style>
  <w:style w:type="character" w:customStyle="1" w:styleId="20Exact1">
    <w:name w:val="Основной текст (20) Exact1"/>
    <w:basedOn w:val="20Exact"/>
    <w:uiPriority w:val="99"/>
    <w:rPr>
      <w:rFonts w:ascii="Times New Roman" w:hAnsi="Times New Roman" w:cs="Times New Roman"/>
      <w:sz w:val="26"/>
      <w:szCs w:val="26"/>
      <w:u w:val="none"/>
    </w:rPr>
  </w:style>
  <w:style w:type="character" w:customStyle="1" w:styleId="2Exact10">
    <w:name w:val="Основной текст (2) Exact1"/>
    <w:basedOn w:val="2"/>
    <w:uiPriority w:val="99"/>
    <w:rPr>
      <w:rFonts w:ascii="Times New Roman" w:hAnsi="Times New Roman" w:cs="Times New Roman"/>
      <w:sz w:val="26"/>
      <w:szCs w:val="26"/>
      <w:u w:val="none"/>
    </w:rPr>
  </w:style>
  <w:style w:type="character" w:customStyle="1" w:styleId="2Georgia2">
    <w:name w:val="Основной текст (2) + Georgia2"/>
    <w:aliases w:val="8 pt6"/>
    <w:basedOn w:val="2"/>
    <w:uiPriority w:val="99"/>
    <w:rPr>
      <w:rFonts w:ascii="Georgia" w:hAnsi="Georgia" w:cs="Georgia"/>
      <w:sz w:val="16"/>
      <w:szCs w:val="16"/>
      <w:u w:val="none"/>
    </w:rPr>
  </w:style>
  <w:style w:type="character" w:customStyle="1" w:styleId="2810">
    <w:name w:val="Основной текст (2) + 810"/>
    <w:aliases w:val="5 pt13"/>
    <w:basedOn w:val="2"/>
    <w:uiPriority w:val="99"/>
    <w:rPr>
      <w:rFonts w:ascii="Times New Roman" w:hAnsi="Times New Roman" w:cs="Times New Roman"/>
      <w:sz w:val="17"/>
      <w:szCs w:val="17"/>
      <w:u w:val="none"/>
    </w:rPr>
  </w:style>
  <w:style w:type="character" w:customStyle="1" w:styleId="27pt">
    <w:name w:val="Основной текст (2) + 7 pt"/>
    <w:aliases w:val="Курсив"/>
    <w:basedOn w:val="2"/>
    <w:uiPriority w:val="99"/>
    <w:rPr>
      <w:rFonts w:ascii="Times New Roman" w:hAnsi="Times New Roman" w:cs="Times New Roman"/>
      <w:i/>
      <w:iCs/>
      <w:sz w:val="14"/>
      <w:szCs w:val="14"/>
      <w:u w:val="none"/>
    </w:rPr>
  </w:style>
  <w:style w:type="character" w:customStyle="1" w:styleId="27">
    <w:name w:val="Основной текст (2)"/>
    <w:basedOn w:val="2"/>
    <w:uiPriority w:val="99"/>
    <w:rPr>
      <w:rFonts w:ascii="Times New Roman" w:hAnsi="Times New Roman" w:cs="Times New Roman"/>
      <w:sz w:val="26"/>
      <w:szCs w:val="26"/>
      <w:u w:val="none"/>
    </w:rPr>
  </w:style>
  <w:style w:type="character" w:customStyle="1" w:styleId="2Georgia1">
    <w:name w:val="Основной текст (2) + Georgia1"/>
    <w:aliases w:val="8 pt5"/>
    <w:basedOn w:val="2"/>
    <w:uiPriority w:val="99"/>
    <w:rPr>
      <w:rFonts w:ascii="Georgia" w:hAnsi="Georgia" w:cs="Georgia"/>
      <w:sz w:val="16"/>
      <w:szCs w:val="16"/>
      <w:u w:val="none"/>
    </w:rPr>
  </w:style>
  <w:style w:type="character" w:customStyle="1" w:styleId="26pt">
    <w:name w:val="Основной текст (2) + 6 pt"/>
    <w:basedOn w:val="2"/>
    <w:uiPriority w:val="99"/>
    <w:rPr>
      <w:rFonts w:ascii="Times New Roman" w:hAnsi="Times New Roman" w:cs="Times New Roman"/>
      <w:sz w:val="12"/>
      <w:szCs w:val="12"/>
      <w:u w:val="none"/>
    </w:rPr>
  </w:style>
  <w:style w:type="character" w:customStyle="1" w:styleId="230">
    <w:name w:val="Основной текст (2)3"/>
    <w:basedOn w:val="2"/>
    <w:uiPriority w:val="99"/>
    <w:rPr>
      <w:rFonts w:ascii="Times New Roman" w:hAnsi="Times New Roman" w:cs="Times New Roman"/>
      <w:sz w:val="26"/>
      <w:szCs w:val="26"/>
      <w:u w:val="none"/>
    </w:rPr>
  </w:style>
  <w:style w:type="character" w:customStyle="1" w:styleId="26pt1">
    <w:name w:val="Основной текст (2) + 6 pt1"/>
    <w:basedOn w:val="2"/>
    <w:uiPriority w:val="99"/>
    <w:rPr>
      <w:rFonts w:ascii="Times New Roman" w:hAnsi="Times New Roman" w:cs="Times New Roman"/>
      <w:sz w:val="12"/>
      <w:szCs w:val="12"/>
      <w:u w:val="none"/>
    </w:rPr>
  </w:style>
  <w:style w:type="character" w:customStyle="1" w:styleId="289">
    <w:name w:val="Основной текст (2) + 89"/>
    <w:aliases w:val="5 pt12,Курсив5"/>
    <w:basedOn w:val="2"/>
    <w:uiPriority w:val="99"/>
    <w:rPr>
      <w:rFonts w:ascii="Times New Roman" w:hAnsi="Times New Roman" w:cs="Times New Roman"/>
      <w:i/>
      <w:iCs/>
      <w:sz w:val="17"/>
      <w:szCs w:val="17"/>
      <w:u w:val="none"/>
    </w:rPr>
  </w:style>
  <w:style w:type="character" w:customStyle="1" w:styleId="12Georgia1">
    <w:name w:val="Основной текст (12) + Georgia1"/>
    <w:aliases w:val="8 pt Exact"/>
    <w:basedOn w:val="12"/>
    <w:uiPriority w:val="99"/>
    <w:rPr>
      <w:rFonts w:ascii="Georgia" w:hAnsi="Georgia" w:cs="Georgia"/>
      <w:sz w:val="16"/>
      <w:szCs w:val="16"/>
      <w:u w:val="none"/>
    </w:rPr>
  </w:style>
  <w:style w:type="character" w:customStyle="1" w:styleId="Georgia">
    <w:name w:val="Колонтитул + Georgia"/>
    <w:aliases w:val="8 pt4,Не полужирный4,Не курсив8"/>
    <w:basedOn w:val="a4"/>
    <w:uiPriority w:val="99"/>
    <w:rPr>
      <w:rFonts w:ascii="Georgia" w:hAnsi="Georgia" w:cs="Georgia"/>
      <w:b w:val="0"/>
      <w:bCs w:val="0"/>
      <w:i w:val="0"/>
      <w:iCs w:val="0"/>
      <w:sz w:val="16"/>
      <w:szCs w:val="16"/>
      <w:u w:val="none"/>
    </w:rPr>
  </w:style>
  <w:style w:type="character" w:customStyle="1" w:styleId="12Exact1">
    <w:name w:val="Основной текст (12) + Малые прописные Exact"/>
    <w:basedOn w:val="12"/>
    <w:uiPriority w:val="99"/>
    <w:rPr>
      <w:rFonts w:ascii="Times New Roman" w:hAnsi="Times New Roman" w:cs="Times New Roman"/>
      <w:smallCaps/>
      <w:sz w:val="17"/>
      <w:szCs w:val="17"/>
      <w:u w:val="none"/>
    </w:rPr>
  </w:style>
  <w:style w:type="character" w:customStyle="1" w:styleId="12Exact10">
    <w:name w:val="Основной текст (12) + Малые прописные Exact1"/>
    <w:basedOn w:val="12"/>
    <w:uiPriority w:val="99"/>
    <w:rPr>
      <w:rFonts w:ascii="Times New Roman" w:hAnsi="Times New Roman" w:cs="Times New Roman"/>
      <w:smallCaps/>
      <w:sz w:val="17"/>
      <w:szCs w:val="17"/>
      <w:u w:val="none"/>
    </w:rPr>
  </w:style>
  <w:style w:type="character" w:customStyle="1" w:styleId="12Exact11">
    <w:name w:val="Основной текст (12) Exact1"/>
    <w:basedOn w:val="12"/>
    <w:uiPriority w:val="99"/>
    <w:rPr>
      <w:rFonts w:ascii="Times New Roman" w:hAnsi="Times New Roman" w:cs="Times New Roman"/>
      <w:strike/>
      <w:sz w:val="17"/>
      <w:szCs w:val="17"/>
      <w:u w:val="none"/>
    </w:rPr>
  </w:style>
  <w:style w:type="character" w:customStyle="1" w:styleId="Georgia3">
    <w:name w:val="Колонтитул + Georgia3"/>
    <w:aliases w:val="8 pt3,Не полужирный3,Не курсив7"/>
    <w:basedOn w:val="a4"/>
    <w:uiPriority w:val="99"/>
    <w:rPr>
      <w:rFonts w:ascii="Georgia" w:hAnsi="Georgia" w:cs="Georgia"/>
      <w:b w:val="0"/>
      <w:bCs w:val="0"/>
      <w:i w:val="0"/>
      <w:iCs w:val="0"/>
      <w:sz w:val="16"/>
      <w:szCs w:val="16"/>
      <w:u w:val="none"/>
    </w:rPr>
  </w:style>
  <w:style w:type="character" w:customStyle="1" w:styleId="1230">
    <w:name w:val="Основной текст (12)3"/>
    <w:basedOn w:val="12"/>
    <w:uiPriority w:val="99"/>
    <w:rPr>
      <w:rFonts w:ascii="Times New Roman" w:hAnsi="Times New Roman" w:cs="Times New Roman"/>
      <w:strike/>
      <w:sz w:val="17"/>
      <w:szCs w:val="17"/>
      <w:u w:val="none"/>
    </w:rPr>
  </w:style>
  <w:style w:type="character" w:customStyle="1" w:styleId="1220">
    <w:name w:val="Основной текст (12)2"/>
    <w:basedOn w:val="12"/>
    <w:uiPriority w:val="99"/>
    <w:rPr>
      <w:rFonts w:ascii="Times New Roman" w:hAnsi="Times New Roman" w:cs="Times New Roman"/>
      <w:sz w:val="17"/>
      <w:szCs w:val="17"/>
      <w:u w:val="none"/>
    </w:rPr>
  </w:style>
  <w:style w:type="character" w:customStyle="1" w:styleId="Georgia2">
    <w:name w:val="Колонтитул + Georgia2"/>
    <w:aliases w:val="8 pt2,Не полужирный2,Не курсив6"/>
    <w:basedOn w:val="a4"/>
    <w:uiPriority w:val="99"/>
    <w:rPr>
      <w:rFonts w:ascii="Georgia" w:hAnsi="Georgia" w:cs="Georgia"/>
      <w:b w:val="0"/>
      <w:bCs w:val="0"/>
      <w:i w:val="0"/>
      <w:iCs w:val="0"/>
      <w:sz w:val="16"/>
      <w:szCs w:val="16"/>
      <w:u w:val="none"/>
    </w:rPr>
  </w:style>
  <w:style w:type="character" w:customStyle="1" w:styleId="Georgia1">
    <w:name w:val="Колонтитул + Georgia1"/>
    <w:aliases w:val="8 pt1,Не полужирный1,Не курсив5"/>
    <w:basedOn w:val="a4"/>
    <w:uiPriority w:val="99"/>
    <w:rPr>
      <w:rFonts w:ascii="Georgia" w:hAnsi="Georgia" w:cs="Georgia"/>
      <w:b w:val="0"/>
      <w:bCs w:val="0"/>
      <w:i w:val="0"/>
      <w:iCs w:val="0"/>
      <w:sz w:val="16"/>
      <w:szCs w:val="16"/>
      <w:u w:val="none"/>
    </w:rPr>
  </w:style>
  <w:style w:type="character" w:customStyle="1" w:styleId="288">
    <w:name w:val="Основной текст (2) + 88"/>
    <w:aliases w:val="5 pt11"/>
    <w:basedOn w:val="2"/>
    <w:uiPriority w:val="99"/>
    <w:rPr>
      <w:rFonts w:ascii="Times New Roman" w:hAnsi="Times New Roman" w:cs="Times New Roman"/>
      <w:sz w:val="17"/>
      <w:szCs w:val="17"/>
      <w:u w:val="none"/>
      <w:lang w:val="en-US" w:eastAsia="en-US"/>
    </w:rPr>
  </w:style>
  <w:style w:type="character" w:customStyle="1" w:styleId="287">
    <w:name w:val="Основной текст (2) + 87"/>
    <w:aliases w:val="5 pt10"/>
    <w:basedOn w:val="2"/>
    <w:uiPriority w:val="99"/>
    <w:rPr>
      <w:rFonts w:ascii="Times New Roman" w:hAnsi="Times New Roman" w:cs="Times New Roman"/>
      <w:sz w:val="17"/>
      <w:szCs w:val="17"/>
      <w:u w:val="none"/>
    </w:rPr>
  </w:style>
  <w:style w:type="character" w:customStyle="1" w:styleId="286">
    <w:name w:val="Основной текст (2) + 86"/>
    <w:aliases w:val="5 pt9"/>
    <w:basedOn w:val="2"/>
    <w:uiPriority w:val="99"/>
    <w:rPr>
      <w:rFonts w:ascii="Times New Roman" w:hAnsi="Times New Roman" w:cs="Times New Roman"/>
      <w:sz w:val="17"/>
      <w:szCs w:val="17"/>
      <w:u w:val="none"/>
    </w:rPr>
  </w:style>
  <w:style w:type="character" w:customStyle="1" w:styleId="285">
    <w:name w:val="Основной текст (2) + 85"/>
    <w:aliases w:val="5 pt8"/>
    <w:basedOn w:val="2"/>
    <w:uiPriority w:val="99"/>
    <w:rPr>
      <w:rFonts w:ascii="Times New Roman" w:hAnsi="Times New Roman" w:cs="Times New Roman"/>
      <w:sz w:val="17"/>
      <w:szCs w:val="17"/>
      <w:u w:val="none"/>
    </w:rPr>
  </w:style>
  <w:style w:type="character" w:customStyle="1" w:styleId="284">
    <w:name w:val="Основной текст (2) + 84"/>
    <w:aliases w:val="5 pt7,Интервал 1 pt"/>
    <w:basedOn w:val="2"/>
    <w:uiPriority w:val="99"/>
    <w:rPr>
      <w:rFonts w:ascii="Times New Roman" w:hAnsi="Times New Roman" w:cs="Times New Roman"/>
      <w:spacing w:val="30"/>
      <w:sz w:val="17"/>
      <w:szCs w:val="17"/>
      <w:u w:val="none"/>
    </w:rPr>
  </w:style>
  <w:style w:type="character" w:customStyle="1" w:styleId="283">
    <w:name w:val="Основной текст (2) + 83"/>
    <w:aliases w:val="5 pt6"/>
    <w:basedOn w:val="2"/>
    <w:uiPriority w:val="99"/>
    <w:rPr>
      <w:rFonts w:ascii="Times New Roman" w:hAnsi="Times New Roman" w:cs="Times New Roman"/>
      <w:sz w:val="17"/>
      <w:szCs w:val="17"/>
      <w:u w:val="none"/>
    </w:rPr>
  </w:style>
  <w:style w:type="character" w:customStyle="1" w:styleId="282">
    <w:name w:val="Основной текст (2) + 82"/>
    <w:aliases w:val="5 pt5,Курсив4"/>
    <w:basedOn w:val="2"/>
    <w:uiPriority w:val="99"/>
    <w:rPr>
      <w:rFonts w:ascii="Times New Roman" w:hAnsi="Times New Roman" w:cs="Times New Roman"/>
      <w:i/>
      <w:iCs/>
      <w:sz w:val="17"/>
      <w:szCs w:val="17"/>
      <w:u w:val="none"/>
    </w:rPr>
  </w:style>
  <w:style w:type="character" w:customStyle="1" w:styleId="281">
    <w:name w:val="Основной текст (2) + 81"/>
    <w:aliases w:val="5 pt4,Интервал 1 pt1"/>
    <w:basedOn w:val="2"/>
    <w:uiPriority w:val="99"/>
    <w:rPr>
      <w:rFonts w:ascii="Times New Roman" w:hAnsi="Times New Roman" w:cs="Times New Roman"/>
      <w:spacing w:val="30"/>
      <w:sz w:val="17"/>
      <w:szCs w:val="17"/>
      <w:u w:val="none"/>
    </w:rPr>
  </w:style>
  <w:style w:type="character" w:customStyle="1" w:styleId="29">
    <w:name w:val="Подпись к таблице (2)_"/>
    <w:basedOn w:val="a0"/>
    <w:link w:val="210"/>
    <w:uiPriority w:val="99"/>
    <w:locked/>
    <w:rPr>
      <w:rFonts w:ascii="Times New Roman" w:hAnsi="Times New Roman" w:cs="Times New Roman"/>
      <w:i/>
      <w:iCs/>
      <w:sz w:val="17"/>
      <w:szCs w:val="17"/>
      <w:u w:val="none"/>
    </w:rPr>
  </w:style>
  <w:style w:type="character" w:customStyle="1" w:styleId="2a">
    <w:name w:val="Подпись к таблице (2)"/>
    <w:basedOn w:val="29"/>
    <w:uiPriority w:val="99"/>
    <w:rPr>
      <w:rFonts w:ascii="Times New Roman" w:hAnsi="Times New Roman" w:cs="Times New Roman"/>
      <w:i/>
      <w:iCs/>
      <w:sz w:val="17"/>
      <w:szCs w:val="17"/>
      <w:u w:val="none"/>
    </w:rPr>
  </w:style>
  <w:style w:type="character" w:customStyle="1" w:styleId="42">
    <w:name w:val="Основной текст (4)2"/>
    <w:basedOn w:val="4"/>
    <w:uiPriority w:val="99"/>
    <w:rPr>
      <w:rFonts w:ascii="Times New Roman" w:hAnsi="Times New Roman" w:cs="Times New Roman"/>
      <w:b/>
      <w:bCs/>
      <w:sz w:val="17"/>
      <w:szCs w:val="17"/>
      <w:u w:val="none"/>
    </w:rPr>
  </w:style>
  <w:style w:type="character" w:customStyle="1" w:styleId="211">
    <w:name w:val="Основной текст (21)_"/>
    <w:basedOn w:val="a0"/>
    <w:link w:val="2110"/>
    <w:uiPriority w:val="99"/>
    <w:locked/>
    <w:rPr>
      <w:rFonts w:ascii="Times New Roman" w:hAnsi="Times New Roman" w:cs="Times New Roman"/>
      <w:sz w:val="18"/>
      <w:szCs w:val="18"/>
      <w:u w:val="none"/>
    </w:rPr>
  </w:style>
  <w:style w:type="character" w:customStyle="1" w:styleId="212">
    <w:name w:val="Основной текст (21)"/>
    <w:basedOn w:val="211"/>
    <w:uiPriority w:val="99"/>
    <w:rPr>
      <w:rFonts w:ascii="Times New Roman" w:hAnsi="Times New Roman" w:cs="Times New Roman"/>
      <w:sz w:val="18"/>
      <w:szCs w:val="18"/>
      <w:u w:val="none"/>
    </w:rPr>
  </w:style>
  <w:style w:type="character" w:customStyle="1" w:styleId="101">
    <w:name w:val="Основной текст (10) + Не полужирный"/>
    <w:aliases w:val="Курсив3"/>
    <w:basedOn w:val="10"/>
    <w:uiPriority w:val="99"/>
    <w:rPr>
      <w:rFonts w:ascii="Times New Roman" w:hAnsi="Times New Roman" w:cs="Times New Roman"/>
      <w:b w:val="0"/>
      <w:bCs w:val="0"/>
      <w:i/>
      <w:iCs/>
      <w:sz w:val="28"/>
      <w:szCs w:val="28"/>
      <w:u w:val="none"/>
    </w:rPr>
  </w:style>
  <w:style w:type="character" w:customStyle="1" w:styleId="102">
    <w:name w:val="Основной текст (10) + Курсив"/>
    <w:basedOn w:val="10"/>
    <w:uiPriority w:val="99"/>
    <w:rPr>
      <w:rFonts w:ascii="Times New Roman" w:hAnsi="Times New Roman" w:cs="Times New Roman"/>
      <w:b/>
      <w:bCs/>
      <w:i/>
      <w:iCs/>
      <w:sz w:val="28"/>
      <w:szCs w:val="28"/>
      <w:u w:val="none"/>
    </w:rPr>
  </w:style>
  <w:style w:type="character" w:customStyle="1" w:styleId="220">
    <w:name w:val="Основной текст (2)2"/>
    <w:basedOn w:val="2"/>
    <w:uiPriority w:val="99"/>
    <w:rPr>
      <w:rFonts w:ascii="Times New Roman" w:hAnsi="Times New Roman" w:cs="Times New Roman"/>
      <w:sz w:val="26"/>
      <w:szCs w:val="26"/>
      <w:u w:val="single"/>
    </w:rPr>
  </w:style>
  <w:style w:type="character" w:customStyle="1" w:styleId="22Exact">
    <w:name w:val="Основной текст (22) Exact"/>
    <w:basedOn w:val="a0"/>
    <w:uiPriority w:val="99"/>
    <w:rPr>
      <w:rFonts w:ascii="Times New Roman" w:hAnsi="Times New Roman" w:cs="Times New Roman"/>
      <w:sz w:val="22"/>
      <w:szCs w:val="22"/>
      <w:u w:val="none"/>
    </w:rPr>
  </w:style>
  <w:style w:type="character" w:customStyle="1" w:styleId="211pt2">
    <w:name w:val="Основной текст (2) + 11 pt2"/>
    <w:basedOn w:val="2"/>
    <w:uiPriority w:val="99"/>
    <w:rPr>
      <w:rFonts w:ascii="Times New Roman" w:hAnsi="Times New Roman" w:cs="Times New Roman"/>
      <w:sz w:val="22"/>
      <w:szCs w:val="22"/>
      <w:u w:val="none"/>
    </w:rPr>
  </w:style>
  <w:style w:type="character" w:customStyle="1" w:styleId="221">
    <w:name w:val="Основной текст (22)_"/>
    <w:basedOn w:val="a0"/>
    <w:link w:val="222"/>
    <w:uiPriority w:val="99"/>
    <w:locked/>
    <w:rPr>
      <w:rFonts w:ascii="Times New Roman" w:hAnsi="Times New Roman" w:cs="Times New Roman"/>
      <w:sz w:val="22"/>
      <w:szCs w:val="22"/>
      <w:u w:val="none"/>
    </w:rPr>
  </w:style>
  <w:style w:type="character" w:customStyle="1" w:styleId="211pt1">
    <w:name w:val="Основной текст (2) + 11 pt1"/>
    <w:aliases w:val="Полужирный1"/>
    <w:basedOn w:val="2"/>
    <w:uiPriority w:val="99"/>
    <w:rPr>
      <w:rFonts w:ascii="Times New Roman" w:hAnsi="Times New Roman" w:cs="Times New Roman"/>
      <w:b/>
      <w:bCs/>
      <w:sz w:val="22"/>
      <w:szCs w:val="22"/>
      <w:u w:val="none"/>
    </w:rPr>
  </w:style>
  <w:style w:type="character" w:customStyle="1" w:styleId="231">
    <w:name w:val="Основной текст (23)"/>
    <w:basedOn w:val="a0"/>
    <w:uiPriority w:val="99"/>
    <w:rPr>
      <w:rFonts w:ascii="Times New Roman" w:hAnsi="Times New Roman" w:cs="Times New Roman"/>
      <w:b/>
      <w:bCs/>
      <w:sz w:val="20"/>
      <w:szCs w:val="20"/>
      <w:u w:val="none"/>
    </w:rPr>
  </w:style>
  <w:style w:type="character" w:customStyle="1" w:styleId="82">
    <w:name w:val="Основной текст (8) + Не полужирный"/>
    <w:aliases w:val="Не курсив4"/>
    <w:basedOn w:val="8"/>
    <w:uiPriority w:val="99"/>
    <w:rPr>
      <w:rFonts w:ascii="Times New Roman" w:hAnsi="Times New Roman" w:cs="Times New Roman"/>
      <w:b w:val="0"/>
      <w:bCs w:val="0"/>
      <w:i w:val="0"/>
      <w:iCs w:val="0"/>
      <w:sz w:val="22"/>
      <w:szCs w:val="22"/>
      <w:u w:val="none"/>
    </w:rPr>
  </w:style>
  <w:style w:type="character" w:customStyle="1" w:styleId="103">
    <w:name w:val="Колонтитул + 10"/>
    <w:aliases w:val="5 pt3,Не курсив3"/>
    <w:basedOn w:val="a4"/>
    <w:uiPriority w:val="99"/>
    <w:rPr>
      <w:rFonts w:ascii="Times New Roman" w:hAnsi="Times New Roman" w:cs="Times New Roman"/>
      <w:b/>
      <w:bCs/>
      <w:i w:val="0"/>
      <w:iCs w:val="0"/>
      <w:sz w:val="21"/>
      <w:szCs w:val="21"/>
      <w:u w:val="none"/>
    </w:rPr>
  </w:style>
  <w:style w:type="character" w:customStyle="1" w:styleId="240">
    <w:name w:val="Основной текст (24)_"/>
    <w:basedOn w:val="a0"/>
    <w:link w:val="241"/>
    <w:uiPriority w:val="99"/>
    <w:locked/>
    <w:rPr>
      <w:rFonts w:ascii="Times New Roman" w:hAnsi="Times New Roman" w:cs="Times New Roman"/>
      <w:i/>
      <w:iCs/>
      <w:u w:val="none"/>
    </w:rPr>
  </w:style>
  <w:style w:type="character" w:customStyle="1" w:styleId="250">
    <w:name w:val="Основной текст (25)_"/>
    <w:basedOn w:val="a0"/>
    <w:link w:val="251"/>
    <w:uiPriority w:val="99"/>
    <w:locked/>
    <w:rPr>
      <w:rFonts w:ascii="Times New Roman" w:hAnsi="Times New Roman" w:cs="Times New Roman"/>
      <w:b/>
      <w:bCs/>
      <w:i/>
      <w:iCs/>
      <w:sz w:val="28"/>
      <w:szCs w:val="28"/>
      <w:u w:val="none"/>
    </w:rPr>
  </w:style>
  <w:style w:type="character" w:customStyle="1" w:styleId="252">
    <w:name w:val="Основной текст (25) + Не курсив"/>
    <w:basedOn w:val="250"/>
    <w:uiPriority w:val="99"/>
    <w:rPr>
      <w:rFonts w:ascii="Times New Roman" w:hAnsi="Times New Roman" w:cs="Times New Roman"/>
      <w:b/>
      <w:bCs/>
      <w:i w:val="0"/>
      <w:iCs w:val="0"/>
      <w:sz w:val="28"/>
      <w:szCs w:val="28"/>
      <w:u w:val="none"/>
    </w:rPr>
  </w:style>
  <w:style w:type="character" w:customStyle="1" w:styleId="2527pt">
    <w:name w:val="Основной текст (25) + 27 pt"/>
    <w:aliases w:val="Не курсив2"/>
    <w:basedOn w:val="250"/>
    <w:uiPriority w:val="99"/>
    <w:rPr>
      <w:rFonts w:ascii="Times New Roman" w:hAnsi="Times New Roman" w:cs="Times New Roman"/>
      <w:b/>
      <w:bCs/>
      <w:i w:val="0"/>
      <w:iCs w:val="0"/>
      <w:sz w:val="54"/>
      <w:szCs w:val="54"/>
      <w:u w:val="none"/>
    </w:rPr>
  </w:style>
  <w:style w:type="character" w:customStyle="1" w:styleId="43">
    <w:name w:val="Колонтитул (4)_"/>
    <w:basedOn w:val="a0"/>
    <w:link w:val="44"/>
    <w:uiPriority w:val="99"/>
    <w:locked/>
    <w:rPr>
      <w:rFonts w:ascii="Times New Roman" w:hAnsi="Times New Roman" w:cs="Times New Roman"/>
      <w:b/>
      <w:bCs/>
      <w:sz w:val="21"/>
      <w:szCs w:val="21"/>
      <w:u w:val="none"/>
    </w:rPr>
  </w:style>
  <w:style w:type="character" w:customStyle="1" w:styleId="2Exact2">
    <w:name w:val="Заголовок №2 Exact"/>
    <w:basedOn w:val="a0"/>
    <w:uiPriority w:val="99"/>
    <w:rPr>
      <w:rFonts w:ascii="Times New Roman" w:hAnsi="Times New Roman" w:cs="Times New Roman"/>
      <w:b/>
      <w:bCs/>
      <w:sz w:val="28"/>
      <w:szCs w:val="28"/>
      <w:u w:val="none"/>
    </w:rPr>
  </w:style>
  <w:style w:type="character" w:customStyle="1" w:styleId="10Exact">
    <w:name w:val="Основной текст (10) Exact"/>
    <w:basedOn w:val="a0"/>
    <w:uiPriority w:val="99"/>
    <w:rPr>
      <w:rFonts w:ascii="Times New Roman" w:hAnsi="Times New Roman" w:cs="Times New Roman"/>
      <w:b/>
      <w:bCs/>
      <w:sz w:val="28"/>
      <w:szCs w:val="28"/>
      <w:u w:val="none"/>
    </w:rPr>
  </w:style>
  <w:style w:type="character" w:customStyle="1" w:styleId="11Exact">
    <w:name w:val="Основной текст (11) Exact"/>
    <w:basedOn w:val="a0"/>
    <w:uiPriority w:val="99"/>
    <w:rPr>
      <w:rFonts w:ascii="Times New Roman" w:hAnsi="Times New Roman" w:cs="Times New Roman"/>
      <w:i/>
      <w:iCs/>
      <w:sz w:val="26"/>
      <w:szCs w:val="26"/>
      <w:u w:val="none"/>
    </w:rPr>
  </w:style>
  <w:style w:type="character" w:customStyle="1" w:styleId="24Exact">
    <w:name w:val="Основной текст (24) Exact"/>
    <w:basedOn w:val="a0"/>
    <w:uiPriority w:val="99"/>
    <w:rPr>
      <w:rFonts w:ascii="Times New Roman" w:hAnsi="Times New Roman" w:cs="Times New Roman"/>
      <w:i/>
      <w:iCs/>
      <w:u w:val="none"/>
    </w:rPr>
  </w:style>
  <w:style w:type="character" w:customStyle="1" w:styleId="229">
    <w:name w:val="Основной текст (22) + 9"/>
    <w:aliases w:val="5 pt2,Курсив Exact1"/>
    <w:basedOn w:val="221"/>
    <w:uiPriority w:val="99"/>
    <w:rPr>
      <w:rFonts w:ascii="Times New Roman" w:hAnsi="Times New Roman" w:cs="Times New Roman"/>
      <w:i/>
      <w:iCs/>
      <w:sz w:val="19"/>
      <w:szCs w:val="19"/>
      <w:u w:val="none"/>
    </w:rPr>
  </w:style>
  <w:style w:type="character" w:customStyle="1" w:styleId="2212pt">
    <w:name w:val="Основной текст (22) + 12 pt"/>
    <w:aliases w:val="Курсив2"/>
    <w:basedOn w:val="221"/>
    <w:uiPriority w:val="99"/>
    <w:rPr>
      <w:rFonts w:ascii="Times New Roman" w:hAnsi="Times New Roman" w:cs="Times New Roman"/>
      <w:i/>
      <w:iCs/>
      <w:sz w:val="24"/>
      <w:szCs w:val="24"/>
      <w:u w:val="none"/>
    </w:rPr>
  </w:style>
  <w:style w:type="character" w:customStyle="1" w:styleId="2291">
    <w:name w:val="Основной текст (22) + 91"/>
    <w:aliases w:val="5 pt1,Курсив1"/>
    <w:basedOn w:val="221"/>
    <w:uiPriority w:val="99"/>
    <w:rPr>
      <w:rFonts w:ascii="Times New Roman" w:hAnsi="Times New Roman" w:cs="Times New Roman"/>
      <w:i/>
      <w:iCs/>
      <w:sz w:val="19"/>
      <w:szCs w:val="19"/>
      <w:u w:val="none"/>
    </w:rPr>
  </w:style>
  <w:style w:type="character" w:customStyle="1" w:styleId="221pt">
    <w:name w:val="Основной текст (22) + Интервал 1 pt"/>
    <w:basedOn w:val="221"/>
    <w:uiPriority w:val="99"/>
    <w:rPr>
      <w:rFonts w:ascii="Times New Roman" w:hAnsi="Times New Roman" w:cs="Times New Roman"/>
      <w:spacing w:val="30"/>
      <w:sz w:val="22"/>
      <w:szCs w:val="22"/>
      <w:u w:val="none"/>
    </w:rPr>
  </w:style>
  <w:style w:type="character" w:customStyle="1" w:styleId="223pt">
    <w:name w:val="Основной текст (22) + Интервал 3 pt"/>
    <w:basedOn w:val="221"/>
    <w:uiPriority w:val="99"/>
    <w:rPr>
      <w:rFonts w:ascii="Times New Roman" w:hAnsi="Times New Roman" w:cs="Times New Roman"/>
      <w:spacing w:val="60"/>
      <w:sz w:val="22"/>
      <w:szCs w:val="22"/>
      <w:u w:val="none"/>
    </w:rPr>
  </w:style>
  <w:style w:type="character" w:customStyle="1" w:styleId="260">
    <w:name w:val="Основной текст (26)_"/>
    <w:basedOn w:val="a0"/>
    <w:link w:val="261"/>
    <w:uiPriority w:val="99"/>
    <w:locked/>
    <w:rPr>
      <w:rFonts w:ascii="Times New Roman" w:hAnsi="Times New Roman" w:cs="Times New Roman"/>
      <w:sz w:val="54"/>
      <w:szCs w:val="54"/>
      <w:u w:val="none"/>
    </w:rPr>
  </w:style>
  <w:style w:type="character" w:customStyle="1" w:styleId="2411pt">
    <w:name w:val="Основной текст (24) + 11 pt"/>
    <w:aliases w:val="Не курсив1"/>
    <w:basedOn w:val="240"/>
    <w:uiPriority w:val="99"/>
    <w:rPr>
      <w:rFonts w:ascii="Times New Roman" w:hAnsi="Times New Roman" w:cs="Times New Roman"/>
      <w:i w:val="0"/>
      <w:iCs w:val="0"/>
      <w:sz w:val="22"/>
      <w:szCs w:val="22"/>
      <w:u w:val="none"/>
    </w:rPr>
  </w:style>
  <w:style w:type="paragraph" w:customStyle="1" w:styleId="1">
    <w:name w:val="Колонтитул1"/>
    <w:basedOn w:val="a"/>
    <w:link w:val="a4"/>
    <w:uiPriority w:val="99"/>
    <w:pPr>
      <w:shd w:val="clear" w:color="auto" w:fill="FFFFFF"/>
      <w:spacing w:line="240" w:lineRule="atLeast"/>
    </w:pPr>
    <w:rPr>
      <w:rFonts w:ascii="Times New Roman" w:hAnsi="Times New Roman" w:cs="Times New Roman"/>
      <w:b/>
      <w:bCs/>
      <w:i/>
      <w:iCs/>
      <w:color w:val="auto"/>
      <w:sz w:val="19"/>
      <w:szCs w:val="19"/>
    </w:rPr>
  </w:style>
  <w:style w:type="paragraph" w:customStyle="1" w:styleId="21">
    <w:name w:val="Основной текст (2)1"/>
    <w:basedOn w:val="a"/>
    <w:link w:val="2"/>
    <w:uiPriority w:val="99"/>
    <w:pPr>
      <w:shd w:val="clear" w:color="auto" w:fill="FFFFFF"/>
      <w:spacing w:before="300" w:line="264" w:lineRule="exact"/>
      <w:ind w:hanging="1720"/>
      <w:jc w:val="both"/>
    </w:pPr>
    <w:rPr>
      <w:rFonts w:ascii="Times New Roman" w:hAnsi="Times New Roman" w:cs="Times New Roman"/>
      <w:color w:val="auto"/>
      <w:sz w:val="26"/>
      <w:szCs w:val="26"/>
    </w:rPr>
  </w:style>
  <w:style w:type="paragraph" w:customStyle="1" w:styleId="31">
    <w:name w:val="Основной текст (3)1"/>
    <w:basedOn w:val="a"/>
    <w:link w:val="3"/>
    <w:uiPriority w:val="99"/>
    <w:pPr>
      <w:shd w:val="clear" w:color="auto" w:fill="FFFFFF"/>
      <w:spacing w:after="180" w:line="264" w:lineRule="exact"/>
      <w:jc w:val="center"/>
    </w:pPr>
    <w:rPr>
      <w:rFonts w:ascii="Times New Roman" w:hAnsi="Times New Roman" w:cs="Times New Roman"/>
      <w:b/>
      <w:bCs/>
      <w:color w:val="auto"/>
      <w:sz w:val="22"/>
      <w:szCs w:val="22"/>
    </w:rPr>
  </w:style>
  <w:style w:type="paragraph" w:customStyle="1" w:styleId="41">
    <w:name w:val="Основной текст (4)1"/>
    <w:basedOn w:val="a"/>
    <w:link w:val="4"/>
    <w:uiPriority w:val="99"/>
    <w:pPr>
      <w:shd w:val="clear" w:color="auto" w:fill="FFFFFF"/>
      <w:spacing w:before="180" w:after="300" w:line="240" w:lineRule="atLeast"/>
      <w:jc w:val="both"/>
    </w:pPr>
    <w:rPr>
      <w:rFonts w:ascii="Times New Roman" w:hAnsi="Times New Roman" w:cs="Times New Roman"/>
      <w:b/>
      <w:bCs/>
      <w:color w:val="auto"/>
      <w:sz w:val="17"/>
      <w:szCs w:val="17"/>
    </w:rPr>
  </w:style>
  <w:style w:type="paragraph" w:customStyle="1" w:styleId="51">
    <w:name w:val="Основной текст (5)1"/>
    <w:basedOn w:val="a"/>
    <w:link w:val="5"/>
    <w:uiPriority w:val="99"/>
    <w:pPr>
      <w:shd w:val="clear" w:color="auto" w:fill="FFFFFF"/>
      <w:spacing w:before="300" w:after="180" w:line="216" w:lineRule="exact"/>
      <w:jc w:val="center"/>
    </w:pPr>
    <w:rPr>
      <w:rFonts w:ascii="Times New Roman" w:hAnsi="Times New Roman" w:cs="Times New Roman"/>
      <w:i/>
      <w:iCs/>
      <w:color w:val="auto"/>
      <w:sz w:val="17"/>
      <w:szCs w:val="17"/>
    </w:rPr>
  </w:style>
  <w:style w:type="paragraph" w:customStyle="1" w:styleId="61">
    <w:name w:val="Основной текст (6)1"/>
    <w:basedOn w:val="a"/>
    <w:link w:val="6"/>
    <w:uiPriority w:val="99"/>
    <w:pPr>
      <w:shd w:val="clear" w:color="auto" w:fill="FFFFFF"/>
      <w:spacing w:before="180" w:line="240" w:lineRule="atLeast"/>
      <w:jc w:val="both"/>
    </w:pPr>
    <w:rPr>
      <w:rFonts w:ascii="Georgia" w:hAnsi="Georgia" w:cs="Georgia"/>
      <w:color w:val="auto"/>
      <w:sz w:val="20"/>
      <w:szCs w:val="20"/>
    </w:rPr>
  </w:style>
  <w:style w:type="paragraph" w:customStyle="1" w:styleId="70">
    <w:name w:val="Основной текст (7)"/>
    <w:basedOn w:val="a"/>
    <w:link w:val="7"/>
    <w:uiPriority w:val="99"/>
    <w:pPr>
      <w:shd w:val="clear" w:color="auto" w:fill="FFFFFF"/>
      <w:spacing w:after="60" w:line="240" w:lineRule="atLeast"/>
      <w:jc w:val="both"/>
    </w:pPr>
    <w:rPr>
      <w:rFonts w:ascii="Times New Roman" w:hAnsi="Times New Roman" w:cs="Times New Roman"/>
      <w:color w:val="auto"/>
      <w:sz w:val="21"/>
      <w:szCs w:val="21"/>
    </w:rPr>
  </w:style>
  <w:style w:type="paragraph" w:customStyle="1" w:styleId="81">
    <w:name w:val="Основной текст (8)1"/>
    <w:basedOn w:val="a"/>
    <w:link w:val="8"/>
    <w:uiPriority w:val="99"/>
    <w:pPr>
      <w:shd w:val="clear" w:color="auto" w:fill="FFFFFF"/>
      <w:spacing w:before="60" w:after="720" w:line="240" w:lineRule="atLeast"/>
      <w:jc w:val="both"/>
    </w:pPr>
    <w:rPr>
      <w:rFonts w:ascii="Times New Roman" w:hAnsi="Times New Roman" w:cs="Times New Roman"/>
      <w:b/>
      <w:bCs/>
      <w:i/>
      <w:iCs/>
      <w:color w:val="auto"/>
      <w:sz w:val="22"/>
      <w:szCs w:val="22"/>
    </w:rPr>
  </w:style>
  <w:style w:type="paragraph" w:customStyle="1" w:styleId="90">
    <w:name w:val="Основной текст (9)"/>
    <w:basedOn w:val="a"/>
    <w:link w:val="9"/>
    <w:uiPriority w:val="99"/>
    <w:pPr>
      <w:shd w:val="clear" w:color="auto" w:fill="FFFFFF"/>
      <w:spacing w:line="240" w:lineRule="atLeast"/>
      <w:jc w:val="both"/>
    </w:pPr>
    <w:rPr>
      <w:rFonts w:ascii="Times New Roman" w:hAnsi="Times New Roman" w:cs="Times New Roman"/>
      <w:b/>
      <w:bCs/>
      <w:color w:val="auto"/>
      <w:sz w:val="26"/>
      <w:szCs w:val="26"/>
    </w:rPr>
  </w:style>
  <w:style w:type="paragraph" w:customStyle="1" w:styleId="100">
    <w:name w:val="Основной текст (10)"/>
    <w:basedOn w:val="a"/>
    <w:link w:val="10"/>
    <w:uiPriority w:val="99"/>
    <w:pPr>
      <w:shd w:val="clear" w:color="auto" w:fill="FFFFFF"/>
      <w:spacing w:after="540" w:line="322" w:lineRule="exact"/>
      <w:jc w:val="center"/>
    </w:pPr>
    <w:rPr>
      <w:rFonts w:ascii="Times New Roman" w:hAnsi="Times New Roman" w:cs="Times New Roman"/>
      <w:b/>
      <w:bCs/>
      <w:color w:val="auto"/>
      <w:sz w:val="28"/>
      <w:szCs w:val="28"/>
    </w:rPr>
  </w:style>
  <w:style w:type="paragraph" w:styleId="22">
    <w:name w:val="toc 2"/>
    <w:basedOn w:val="a"/>
    <w:next w:val="a"/>
    <w:link w:val="20"/>
    <w:uiPriority w:val="99"/>
    <w:pPr>
      <w:shd w:val="clear" w:color="auto" w:fill="FFFFFF"/>
      <w:spacing w:before="540" w:line="322" w:lineRule="exact"/>
      <w:jc w:val="both"/>
    </w:pPr>
    <w:rPr>
      <w:rFonts w:ascii="Times New Roman" w:hAnsi="Times New Roman" w:cs="Times New Roman"/>
      <w:color w:val="auto"/>
      <w:sz w:val="26"/>
      <w:szCs w:val="26"/>
    </w:rPr>
  </w:style>
  <w:style w:type="paragraph" w:customStyle="1" w:styleId="24">
    <w:name w:val="Заголовок №2"/>
    <w:basedOn w:val="a"/>
    <w:link w:val="23"/>
    <w:uiPriority w:val="99"/>
    <w:pPr>
      <w:shd w:val="clear" w:color="auto" w:fill="FFFFFF"/>
      <w:spacing w:after="420" w:line="240" w:lineRule="atLeast"/>
      <w:jc w:val="center"/>
      <w:outlineLvl w:val="1"/>
    </w:pPr>
    <w:rPr>
      <w:rFonts w:ascii="Times New Roman" w:hAnsi="Times New Roman" w:cs="Times New Roman"/>
      <w:b/>
      <w:bCs/>
      <w:color w:val="auto"/>
      <w:sz w:val="28"/>
      <w:szCs w:val="28"/>
    </w:rPr>
  </w:style>
  <w:style w:type="paragraph" w:customStyle="1" w:styleId="110">
    <w:name w:val="Основной текст (11)"/>
    <w:basedOn w:val="a"/>
    <w:link w:val="11"/>
    <w:uiPriority w:val="99"/>
    <w:pPr>
      <w:shd w:val="clear" w:color="auto" w:fill="FFFFFF"/>
      <w:spacing w:before="240" w:line="322" w:lineRule="exact"/>
      <w:jc w:val="both"/>
    </w:pPr>
    <w:rPr>
      <w:rFonts w:ascii="Times New Roman" w:hAnsi="Times New Roman" w:cs="Times New Roman"/>
      <w:i/>
      <w:iCs/>
      <w:color w:val="auto"/>
      <w:sz w:val="26"/>
      <w:szCs w:val="26"/>
    </w:rPr>
  </w:style>
  <w:style w:type="paragraph" w:customStyle="1" w:styleId="121">
    <w:name w:val="Основной текст (12)1"/>
    <w:basedOn w:val="a"/>
    <w:link w:val="12"/>
    <w:uiPriority w:val="99"/>
    <w:pPr>
      <w:shd w:val="clear" w:color="auto" w:fill="FFFFFF"/>
      <w:spacing w:line="216" w:lineRule="exact"/>
      <w:ind w:hanging="1260"/>
      <w:jc w:val="right"/>
    </w:pPr>
    <w:rPr>
      <w:rFonts w:ascii="Times New Roman" w:hAnsi="Times New Roman" w:cs="Times New Roman"/>
      <w:color w:val="auto"/>
      <w:sz w:val="17"/>
      <w:szCs w:val="17"/>
    </w:rPr>
  </w:style>
  <w:style w:type="paragraph" w:customStyle="1" w:styleId="14">
    <w:name w:val="Заголовок №1"/>
    <w:basedOn w:val="a"/>
    <w:link w:val="13"/>
    <w:uiPriority w:val="99"/>
    <w:pPr>
      <w:shd w:val="clear" w:color="auto" w:fill="FFFFFF"/>
      <w:spacing w:before="240" w:line="240" w:lineRule="atLeast"/>
      <w:outlineLvl w:val="0"/>
    </w:pPr>
    <w:rPr>
      <w:b/>
      <w:bCs/>
      <w:color w:val="auto"/>
      <w:sz w:val="28"/>
      <w:szCs w:val="28"/>
    </w:rPr>
  </w:style>
  <w:style w:type="paragraph" w:customStyle="1" w:styleId="130">
    <w:name w:val="Основной текст (13)"/>
    <w:basedOn w:val="a"/>
    <w:link w:val="13Exact"/>
    <w:uiPriority w:val="99"/>
    <w:pPr>
      <w:shd w:val="clear" w:color="auto" w:fill="FFFFFF"/>
      <w:spacing w:line="206" w:lineRule="exact"/>
      <w:jc w:val="center"/>
    </w:pPr>
    <w:rPr>
      <w:rFonts w:ascii="Times New Roman" w:hAnsi="Times New Roman" w:cs="Times New Roman"/>
      <w:color w:val="auto"/>
      <w:sz w:val="17"/>
      <w:szCs w:val="17"/>
    </w:rPr>
  </w:style>
  <w:style w:type="paragraph" w:customStyle="1" w:styleId="140">
    <w:name w:val="Основной текст (14)"/>
    <w:basedOn w:val="a"/>
    <w:link w:val="14Exact"/>
    <w:uiPriority w:val="99"/>
    <w:pPr>
      <w:shd w:val="clear" w:color="auto" w:fill="FFFFFF"/>
      <w:spacing w:line="240" w:lineRule="atLeast"/>
    </w:pPr>
    <w:rPr>
      <w:color w:val="auto"/>
      <w:sz w:val="16"/>
      <w:szCs w:val="16"/>
    </w:rPr>
  </w:style>
  <w:style w:type="paragraph" w:customStyle="1" w:styleId="150">
    <w:name w:val="Основной текст (15)"/>
    <w:basedOn w:val="a"/>
    <w:link w:val="15Exact"/>
    <w:uiPriority w:val="99"/>
    <w:pPr>
      <w:shd w:val="clear" w:color="auto" w:fill="FFFFFF"/>
      <w:spacing w:line="240" w:lineRule="atLeast"/>
    </w:pPr>
    <w:rPr>
      <w:color w:val="auto"/>
      <w:spacing w:val="10"/>
      <w:sz w:val="15"/>
      <w:szCs w:val="15"/>
    </w:rPr>
  </w:style>
  <w:style w:type="paragraph" w:customStyle="1" w:styleId="16">
    <w:name w:val="Основной текст (16)"/>
    <w:basedOn w:val="a"/>
    <w:link w:val="16Exact"/>
    <w:uiPriority w:val="99"/>
    <w:pPr>
      <w:shd w:val="clear" w:color="auto" w:fill="FFFFFF"/>
      <w:spacing w:line="240" w:lineRule="atLeast"/>
    </w:pPr>
    <w:rPr>
      <w:rFonts w:ascii="Century Gothic" w:hAnsi="Century Gothic" w:cs="Century Gothic"/>
      <w:color w:val="auto"/>
      <w:sz w:val="17"/>
      <w:szCs w:val="17"/>
    </w:rPr>
  </w:style>
  <w:style w:type="paragraph" w:customStyle="1" w:styleId="a7">
    <w:name w:val="Подпись к таблице"/>
    <w:basedOn w:val="a"/>
    <w:link w:val="a6"/>
    <w:uiPriority w:val="99"/>
    <w:pPr>
      <w:shd w:val="clear" w:color="auto" w:fill="FFFFFF"/>
      <w:spacing w:line="202" w:lineRule="exact"/>
    </w:pPr>
    <w:rPr>
      <w:rFonts w:ascii="Times New Roman" w:hAnsi="Times New Roman" w:cs="Times New Roman"/>
      <w:b/>
      <w:bCs/>
      <w:color w:val="auto"/>
      <w:sz w:val="17"/>
      <w:szCs w:val="17"/>
    </w:rPr>
  </w:style>
  <w:style w:type="paragraph" w:customStyle="1" w:styleId="17">
    <w:name w:val="Основной текст (17)"/>
    <w:basedOn w:val="a"/>
    <w:link w:val="17Exact"/>
    <w:uiPriority w:val="99"/>
    <w:pPr>
      <w:shd w:val="clear" w:color="auto" w:fill="FFFFFF"/>
      <w:spacing w:line="206" w:lineRule="exact"/>
    </w:pPr>
    <w:rPr>
      <w:rFonts w:ascii="Century Gothic" w:hAnsi="Century Gothic" w:cs="Century Gothic"/>
      <w:color w:val="auto"/>
      <w:spacing w:val="-10"/>
      <w:sz w:val="16"/>
      <w:szCs w:val="16"/>
    </w:rPr>
  </w:style>
  <w:style w:type="paragraph" w:customStyle="1" w:styleId="a8">
    <w:name w:val="Подпись к картинке"/>
    <w:basedOn w:val="a"/>
    <w:link w:val="Exact"/>
    <w:uiPriority w:val="99"/>
    <w:pPr>
      <w:shd w:val="clear" w:color="auto" w:fill="FFFFFF"/>
      <w:spacing w:line="240" w:lineRule="atLeast"/>
    </w:pPr>
    <w:rPr>
      <w:rFonts w:ascii="Times New Roman" w:hAnsi="Times New Roman" w:cs="Times New Roman"/>
      <w:color w:val="auto"/>
      <w:sz w:val="17"/>
      <w:szCs w:val="17"/>
    </w:rPr>
  </w:style>
  <w:style w:type="paragraph" w:customStyle="1" w:styleId="26">
    <w:name w:val="Подпись к картинке (2)"/>
    <w:basedOn w:val="a"/>
    <w:link w:val="2Exact0"/>
    <w:uiPriority w:val="99"/>
    <w:pPr>
      <w:shd w:val="clear" w:color="auto" w:fill="FFFFFF"/>
      <w:spacing w:line="240" w:lineRule="atLeast"/>
      <w:jc w:val="both"/>
    </w:pPr>
    <w:rPr>
      <w:rFonts w:ascii="Times New Roman" w:hAnsi="Times New Roman" w:cs="Times New Roman"/>
      <w:color w:val="auto"/>
      <w:sz w:val="26"/>
      <w:szCs w:val="26"/>
    </w:rPr>
  </w:style>
  <w:style w:type="paragraph" w:customStyle="1" w:styleId="18">
    <w:name w:val="Основной текст (18)"/>
    <w:basedOn w:val="a"/>
    <w:link w:val="18Exact"/>
    <w:uiPriority w:val="99"/>
    <w:pPr>
      <w:shd w:val="clear" w:color="auto" w:fill="FFFFFF"/>
      <w:spacing w:line="202" w:lineRule="exact"/>
      <w:jc w:val="both"/>
    </w:pPr>
    <w:rPr>
      <w:rFonts w:ascii="Times New Roman" w:hAnsi="Times New Roman" w:cs="Times New Roman"/>
      <w:color w:val="auto"/>
      <w:sz w:val="18"/>
      <w:szCs w:val="18"/>
    </w:rPr>
  </w:style>
  <w:style w:type="paragraph" w:customStyle="1" w:styleId="19">
    <w:name w:val="Основной текст (19)"/>
    <w:basedOn w:val="a"/>
    <w:link w:val="19Exact"/>
    <w:uiPriority w:val="99"/>
    <w:pPr>
      <w:shd w:val="clear" w:color="auto" w:fill="FFFFFF"/>
      <w:spacing w:line="206" w:lineRule="exact"/>
    </w:pPr>
    <w:rPr>
      <w:rFonts w:ascii="Verdana" w:hAnsi="Verdana" w:cs="Verdana"/>
      <w:color w:val="auto"/>
      <w:sz w:val="13"/>
      <w:szCs w:val="13"/>
    </w:rPr>
  </w:style>
  <w:style w:type="paragraph" w:customStyle="1" w:styleId="200">
    <w:name w:val="Основной текст (20)"/>
    <w:basedOn w:val="a"/>
    <w:link w:val="20Exact"/>
    <w:uiPriority w:val="99"/>
    <w:pPr>
      <w:shd w:val="clear" w:color="auto" w:fill="FFFFFF"/>
      <w:spacing w:line="240" w:lineRule="atLeast"/>
    </w:pPr>
    <w:rPr>
      <w:rFonts w:ascii="Times New Roman" w:hAnsi="Times New Roman" w:cs="Times New Roman"/>
      <w:color w:val="auto"/>
      <w:sz w:val="26"/>
      <w:szCs w:val="26"/>
    </w:rPr>
  </w:style>
  <w:style w:type="paragraph" w:customStyle="1" w:styleId="210">
    <w:name w:val="Подпись к таблице (2)1"/>
    <w:basedOn w:val="a"/>
    <w:link w:val="29"/>
    <w:uiPriority w:val="99"/>
    <w:pPr>
      <w:shd w:val="clear" w:color="auto" w:fill="FFFFFF"/>
      <w:spacing w:line="240" w:lineRule="atLeast"/>
    </w:pPr>
    <w:rPr>
      <w:rFonts w:ascii="Times New Roman" w:hAnsi="Times New Roman" w:cs="Times New Roman"/>
      <w:i/>
      <w:iCs/>
      <w:color w:val="auto"/>
      <w:sz w:val="17"/>
      <w:szCs w:val="17"/>
    </w:rPr>
  </w:style>
  <w:style w:type="paragraph" w:customStyle="1" w:styleId="2110">
    <w:name w:val="Основной текст (21)1"/>
    <w:basedOn w:val="a"/>
    <w:link w:val="211"/>
    <w:uiPriority w:val="99"/>
    <w:pPr>
      <w:shd w:val="clear" w:color="auto" w:fill="FFFFFF"/>
      <w:spacing w:after="480" w:line="240" w:lineRule="atLeast"/>
    </w:pPr>
    <w:rPr>
      <w:rFonts w:ascii="Times New Roman" w:hAnsi="Times New Roman" w:cs="Times New Roman"/>
      <w:color w:val="auto"/>
      <w:sz w:val="18"/>
      <w:szCs w:val="18"/>
    </w:rPr>
  </w:style>
  <w:style w:type="paragraph" w:customStyle="1" w:styleId="222">
    <w:name w:val="Основной текст (22)"/>
    <w:basedOn w:val="a"/>
    <w:link w:val="221"/>
    <w:uiPriority w:val="99"/>
    <w:pPr>
      <w:shd w:val="clear" w:color="auto" w:fill="FFFFFF"/>
      <w:spacing w:line="240" w:lineRule="atLeast"/>
    </w:pPr>
    <w:rPr>
      <w:rFonts w:ascii="Times New Roman" w:hAnsi="Times New Roman" w:cs="Times New Roman"/>
      <w:color w:val="auto"/>
      <w:sz w:val="22"/>
      <w:szCs w:val="22"/>
    </w:rPr>
  </w:style>
  <w:style w:type="paragraph" w:customStyle="1" w:styleId="241">
    <w:name w:val="Основной текст (24)"/>
    <w:basedOn w:val="a"/>
    <w:link w:val="240"/>
    <w:uiPriority w:val="99"/>
    <w:pPr>
      <w:shd w:val="clear" w:color="auto" w:fill="FFFFFF"/>
      <w:spacing w:before="240" w:after="360" w:line="240" w:lineRule="atLeast"/>
      <w:jc w:val="both"/>
    </w:pPr>
    <w:rPr>
      <w:rFonts w:ascii="Times New Roman" w:hAnsi="Times New Roman" w:cs="Times New Roman"/>
      <w:i/>
      <w:iCs/>
      <w:color w:val="auto"/>
    </w:rPr>
  </w:style>
  <w:style w:type="paragraph" w:customStyle="1" w:styleId="251">
    <w:name w:val="Основной текст (25)"/>
    <w:basedOn w:val="a"/>
    <w:link w:val="250"/>
    <w:uiPriority w:val="99"/>
    <w:pPr>
      <w:shd w:val="clear" w:color="auto" w:fill="FFFFFF"/>
      <w:spacing w:after="1260" w:line="322" w:lineRule="exact"/>
      <w:ind w:firstLine="1460"/>
    </w:pPr>
    <w:rPr>
      <w:rFonts w:ascii="Times New Roman" w:hAnsi="Times New Roman" w:cs="Times New Roman"/>
      <w:b/>
      <w:bCs/>
      <w:i/>
      <w:iCs/>
      <w:color w:val="auto"/>
      <w:sz w:val="28"/>
      <w:szCs w:val="28"/>
    </w:rPr>
  </w:style>
  <w:style w:type="paragraph" w:customStyle="1" w:styleId="44">
    <w:name w:val="Колонтитул (4)"/>
    <w:basedOn w:val="a"/>
    <w:link w:val="43"/>
    <w:uiPriority w:val="99"/>
    <w:pPr>
      <w:shd w:val="clear" w:color="auto" w:fill="FFFFFF"/>
      <w:spacing w:line="240" w:lineRule="atLeast"/>
      <w:jc w:val="both"/>
    </w:pPr>
    <w:rPr>
      <w:rFonts w:ascii="Times New Roman" w:hAnsi="Times New Roman" w:cs="Times New Roman"/>
      <w:b/>
      <w:bCs/>
      <w:color w:val="auto"/>
      <w:sz w:val="21"/>
      <w:szCs w:val="21"/>
    </w:rPr>
  </w:style>
  <w:style w:type="paragraph" w:customStyle="1" w:styleId="261">
    <w:name w:val="Основной текст (26)"/>
    <w:basedOn w:val="a"/>
    <w:link w:val="260"/>
    <w:uiPriority w:val="99"/>
    <w:pPr>
      <w:shd w:val="clear" w:color="auto" w:fill="FFFFFF"/>
      <w:spacing w:after="660" w:line="240" w:lineRule="atLeast"/>
    </w:pPr>
    <w:rPr>
      <w:rFonts w:ascii="Times New Roman" w:hAnsi="Times New Roman" w:cs="Times New Roman"/>
      <w:color w:val="auto"/>
      <w:sz w:val="54"/>
      <w:szCs w:val="54"/>
    </w:rPr>
  </w:style>
  <w:style w:type="paragraph" w:customStyle="1" w:styleId="ConsPlusTitle">
    <w:name w:val="ConsPlusTitle"/>
    <w:rsid w:val="006C09BC"/>
    <w:pPr>
      <w:widowControl w:val="0"/>
      <w:autoSpaceDE w:val="0"/>
      <w:autoSpaceDN w:val="0"/>
      <w:adjustRightInd w:val="0"/>
    </w:pPr>
    <w:rPr>
      <w:rFonts w:ascii="Times New Roman" w:hAnsi="Times New Roman" w:cs="Times New Roman"/>
      <w:b/>
      <w:bCs/>
    </w:rPr>
  </w:style>
  <w:style w:type="paragraph" w:styleId="a9">
    <w:name w:val="Balloon Text"/>
    <w:basedOn w:val="a"/>
    <w:link w:val="aa"/>
    <w:uiPriority w:val="99"/>
    <w:semiHidden/>
    <w:unhideWhenUsed/>
    <w:rsid w:val="00802AD8"/>
    <w:rPr>
      <w:rFonts w:ascii="Segoe UI" w:hAnsi="Segoe UI" w:cs="Segoe UI"/>
      <w:sz w:val="18"/>
      <w:szCs w:val="18"/>
    </w:rPr>
  </w:style>
  <w:style w:type="character" w:customStyle="1" w:styleId="aa">
    <w:name w:val="Текст выноски Знак"/>
    <w:basedOn w:val="a0"/>
    <w:link w:val="a9"/>
    <w:uiPriority w:val="99"/>
    <w:semiHidden/>
    <w:locked/>
    <w:rsid w:val="00802AD8"/>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image" Target="media/image1.jpeg"/><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gu.ru"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www.gosuslugi.ru/" TargetMode="Externa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9937</Words>
  <Characters>56647</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Доработанные типовые.pdf</vt:lpstr>
    </vt:vector>
  </TitlesOfParts>
  <Company/>
  <LinksUpToDate>false</LinksUpToDate>
  <CharactersWithSpaces>66452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Доработанные типовые.pdf</dc:title>
  <dc:subject/>
  <dc:creator>Admin</dc:creator>
  <cp:keywords/>
  <dc:description/>
  <cp:lastModifiedBy>Алёна Викторовна</cp:lastModifiedBy>
  <cp:revision>2</cp:revision>
  <cp:lastPrinted>2022-10-31T10:51:00Z</cp:lastPrinted>
  <dcterms:created xsi:type="dcterms:W3CDTF">2023-05-29T12:55:00Z</dcterms:created>
  <dcterms:modified xsi:type="dcterms:W3CDTF">2023-05-29T12:55:00Z</dcterms:modified>
</cp:coreProperties>
</file>